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1C" w:rsidRPr="006A5CA8" w:rsidRDefault="00CA0E33" w:rsidP="006A5CA8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Nr postępowania: 15</w:t>
      </w:r>
      <w:r w:rsidR="009746A6" w:rsidRPr="00EE037C">
        <w:rPr>
          <w:rFonts w:asciiTheme="minorHAnsi" w:hAnsiTheme="minorHAnsi" w:cstheme="minorHAnsi"/>
          <w:b/>
          <w:bCs/>
          <w:sz w:val="22"/>
          <w:szCs w:val="22"/>
        </w:rPr>
        <w:t xml:space="preserve">/2025 </w:t>
      </w:r>
      <w:r w:rsidR="00B8531C" w:rsidRPr="003F6981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:rsidR="00A81D37" w:rsidRPr="00825D3B" w:rsidRDefault="008F3F35" w:rsidP="00A81D37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F6981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F6981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F6981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A81D37" w:rsidRPr="00825D3B">
        <w:rPr>
          <w:rFonts w:asciiTheme="minorHAnsi" w:hAnsiTheme="minorHAnsi" w:cstheme="minorHAnsi"/>
          <w:b/>
          <w:bCs/>
          <w:sz w:val="22"/>
          <w:szCs w:val="22"/>
        </w:rPr>
        <w:t xml:space="preserve">Załącznik nr 1 do </w:t>
      </w:r>
      <w:r w:rsidR="00944866" w:rsidRPr="00825D3B">
        <w:rPr>
          <w:rFonts w:asciiTheme="minorHAnsi" w:hAnsiTheme="minorHAnsi" w:cstheme="minorHAnsi"/>
          <w:b/>
          <w:bCs/>
          <w:sz w:val="22"/>
          <w:szCs w:val="22"/>
        </w:rPr>
        <w:t>SWZ</w:t>
      </w:r>
    </w:p>
    <w:p w:rsidR="00A81D37" w:rsidRPr="003F6981" w:rsidRDefault="00A81D37" w:rsidP="00A81D3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A81D37" w:rsidRPr="003F6981" w:rsidRDefault="00A81D37" w:rsidP="00A81D3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ind w:left="496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A81D37" w:rsidRPr="003F6981" w:rsidRDefault="00944866" w:rsidP="00944866">
      <w:pPr>
        <w:ind w:left="496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Centrum Administracyjne Pieczy Zastępczej</w:t>
      </w:r>
    </w:p>
    <w:p w:rsidR="00A81D37" w:rsidRPr="003F6981" w:rsidRDefault="00A81D37" w:rsidP="00A81D37">
      <w:pPr>
        <w:ind w:left="4962"/>
        <w:jc w:val="center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90-159 Łódź ul. Małachowskiego 74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CA0E33" w:rsidRDefault="00A81D37" w:rsidP="00A81D3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F698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Dotyczy postępowania prowadzonego w trybie podstawowym </w:t>
      </w:r>
      <w:r w:rsidR="00A42B4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bez </w:t>
      </w:r>
      <w:r w:rsidRPr="003F698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negocjacji na </w:t>
      </w:r>
      <w:r w:rsidR="00CA0E33" w:rsidRPr="0009305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A0E33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zorganizowanie </w:t>
      </w:r>
      <w:r w:rsidR="00A42B48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="00CA0E33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>w  okresie 31.01.2026r. – 15.02.2026r. półkolonii zimowych dla 150 dzieci, uczestników projektu „</w:t>
      </w:r>
      <w:proofErr w:type="spellStart"/>
      <w:r w:rsidR="00CA0E33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>Разом</w:t>
      </w:r>
      <w:proofErr w:type="spellEnd"/>
      <w:r w:rsidR="00CA0E33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wsparcie integracji obywateli państw trzecich”</w:t>
      </w:r>
      <w:r w:rsidRPr="003F6981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, </w:t>
      </w:r>
      <w:r w:rsidRPr="003F6981">
        <w:rPr>
          <w:rFonts w:asciiTheme="minorHAnsi" w:hAnsiTheme="minorHAnsi" w:cstheme="minorHAnsi"/>
          <w:color w:val="00000A"/>
          <w:sz w:val="22"/>
          <w:szCs w:val="22"/>
        </w:rPr>
        <w:t>przedkładam/y niniejszą ofertę: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DANE WYKONAWCY: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 xml:space="preserve">1) Osoba upoważniona do reprezentowania Wykonawcy/ów i podpisująca ofertę: 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2)  Wykonawca/Wykonawcy …………………………………………………………………………………………………………....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……………………………………………………………………………………………………………………………………………………..…..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……………………………………………………………………………………………………………………………………………………..…..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Adres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4) Numer REGON: …………………………………………………………………………………………………………………………….</w:t>
      </w:r>
    </w:p>
    <w:p w:rsidR="00A81D37" w:rsidRPr="003F6981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5) Numer NIP:………………………………………………………………………………………………………………………..………..</w:t>
      </w:r>
    </w:p>
    <w:p w:rsidR="00A81D37" w:rsidRPr="003F6981" w:rsidRDefault="00A81D37" w:rsidP="00A81D3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6) Osoba odpowiedzialna za kontakty z Zamawiającym: …………………………………………………………………………………………………………………………………………………….....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7) Dane teleadresowe na które należy przekazać korespondencję związaną z niniejszym postępowaniem:</w:t>
      </w:r>
    </w:p>
    <w:p w:rsidR="00A81D37" w:rsidRPr="003F6981" w:rsidRDefault="009502F3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>a</w:t>
      </w:r>
      <w:r w:rsidR="00A81D37" w:rsidRPr="003F6981">
        <w:rPr>
          <w:rFonts w:asciiTheme="minorHAnsi" w:hAnsiTheme="minorHAnsi" w:cstheme="minorHAnsi"/>
          <w:sz w:val="22"/>
          <w:szCs w:val="22"/>
          <w:lang w:val="de-DE"/>
        </w:rPr>
        <w:t>. e-</w:t>
      </w:r>
      <w:proofErr w:type="spellStart"/>
      <w:r w:rsidR="00A81D37" w:rsidRPr="003F6981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="00A81D37" w:rsidRPr="003F6981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……………………………………………………………………………………………………………………………………….…...</w:t>
      </w:r>
    </w:p>
    <w:p w:rsidR="00A81D37" w:rsidRPr="0029518F" w:rsidRDefault="00A81D37" w:rsidP="00A81D3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29518F">
        <w:rPr>
          <w:rFonts w:asciiTheme="minorHAnsi" w:hAnsiTheme="minorHAnsi" w:cstheme="minorHAnsi"/>
          <w:sz w:val="22"/>
          <w:szCs w:val="22"/>
          <w:lang w:val="pt-BR"/>
        </w:rPr>
        <w:t>b. numer telefonu ………………………………………………………………………………………………………………………….….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8) Adres do korespondencji (jeżeli inny niż adres siedziby)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……………………………………………………………………………………………………………………………………..………………..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502F3" w:rsidRDefault="009502F3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A0E33" w:rsidRDefault="00CA0E33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A0E33" w:rsidRDefault="00CA0E33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42B48" w:rsidRPr="003F6981" w:rsidRDefault="00A42B48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B22C0" w:rsidRDefault="003B22C0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lastRenderedPageBreak/>
        <w:t>OFEROWANY PRZEDMIOT ZAMÓWIENIA</w:t>
      </w:r>
      <w:r w:rsidRPr="003F6981">
        <w:rPr>
          <w:rFonts w:asciiTheme="minorHAnsi" w:hAnsiTheme="minorHAnsi" w:cstheme="minorHAnsi"/>
          <w:sz w:val="22"/>
          <w:szCs w:val="22"/>
        </w:rPr>
        <w:t>: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F6981">
        <w:rPr>
          <w:rFonts w:asciiTheme="minorHAnsi" w:hAnsiTheme="minorHAnsi" w:cstheme="minorHAnsi"/>
          <w:b/>
          <w:bCs/>
          <w:sz w:val="22"/>
          <w:szCs w:val="22"/>
        </w:rPr>
        <w:t>Niniejszym oferuję realizację przedmio</w:t>
      </w:r>
      <w:r w:rsidR="00CA0E33">
        <w:rPr>
          <w:rFonts w:asciiTheme="minorHAnsi" w:hAnsiTheme="minorHAnsi" w:cstheme="minorHAnsi"/>
          <w:b/>
          <w:bCs/>
          <w:sz w:val="22"/>
          <w:szCs w:val="22"/>
        </w:rPr>
        <w:t>tu zamówienia za cenę</w:t>
      </w:r>
      <w:r w:rsidRPr="003F698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 xml:space="preserve">Łączna cena ofertowa netto </w:t>
      </w:r>
      <w:r w:rsidR="00CA0E33">
        <w:rPr>
          <w:rFonts w:asciiTheme="minorHAnsi" w:hAnsiTheme="minorHAnsi" w:cstheme="minorHAnsi"/>
          <w:sz w:val="22"/>
          <w:szCs w:val="22"/>
        </w:rPr>
        <w:t>(kol.2 x kol.3):</w:t>
      </w:r>
      <w:r w:rsidRPr="003F6981">
        <w:rPr>
          <w:rFonts w:asciiTheme="minorHAnsi" w:hAnsiTheme="minorHAnsi" w:cstheme="minorHAnsi"/>
          <w:sz w:val="22"/>
          <w:szCs w:val="22"/>
        </w:rPr>
        <w:t>………………………………….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Kwota podatku VAT  ………………………………</w:t>
      </w:r>
    </w:p>
    <w:p w:rsidR="00A81D37" w:rsidRPr="003F6981" w:rsidRDefault="00A81D37" w:rsidP="00A81D37">
      <w:pPr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Łączna cena ofertowa brutto PLN</w:t>
      </w:r>
      <w:r w:rsidR="00CA0E33">
        <w:rPr>
          <w:rFonts w:asciiTheme="minorHAnsi" w:hAnsiTheme="minorHAnsi" w:cstheme="minorHAnsi"/>
          <w:b/>
          <w:sz w:val="22"/>
          <w:szCs w:val="22"/>
        </w:rPr>
        <w:t xml:space="preserve"> (kol.2 x kol.4):</w:t>
      </w:r>
      <w:r w:rsidRPr="003F6981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………………………………………………………....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(słownie:…………………………………………………………………………………………………………………………………)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417"/>
        <w:gridCol w:w="2268"/>
        <w:gridCol w:w="2268"/>
        <w:gridCol w:w="1578"/>
      </w:tblGrid>
      <w:tr w:rsidR="0029518F" w:rsidRPr="0029518F" w:rsidTr="00CA0E33">
        <w:trPr>
          <w:trHeight w:hRule="exact" w:val="121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29518F" w:rsidRPr="0029518F" w:rsidRDefault="00CA0E33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Ilość uczestników półkolonii zimowych</w:t>
            </w:r>
          </w:p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Cena netto</w:t>
            </w:r>
          </w:p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za </w:t>
            </w:r>
            <w:r w:rsidR="00CA0E33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udział 1 uczestnika półkolonii zimowych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CA0E33" w:rsidRPr="0029518F" w:rsidRDefault="00CA0E33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brutto</w:t>
            </w:r>
          </w:p>
          <w:p w:rsidR="0029518F" w:rsidRPr="0029518F" w:rsidRDefault="00CA0E33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za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udział 1 uczestnika półkolonii zimowych</w:t>
            </w:r>
          </w:p>
        </w:tc>
        <w:tc>
          <w:tcPr>
            <w:tcW w:w="1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Wartość brutto</w:t>
            </w:r>
          </w:p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(kol. 2 x kol. 4)</w:t>
            </w:r>
          </w:p>
        </w:tc>
      </w:tr>
      <w:tr w:rsidR="0029518F" w:rsidRPr="0029518F" w:rsidTr="00CA0E33">
        <w:trPr>
          <w:trHeight w:hRule="exact" w:val="27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518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78" w:type="dxa"/>
            <w:tcBorders>
              <w:right w:val="single" w:sz="12" w:space="0" w:color="auto"/>
            </w:tcBorders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</w:tr>
      <w:tr w:rsidR="0029518F" w:rsidRPr="0029518F" w:rsidTr="00CA0E33">
        <w:trPr>
          <w:trHeight w:hRule="exact" w:val="1125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:rsidR="0029518F" w:rsidRPr="00CA0E33" w:rsidRDefault="00CA0E33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0E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zorganizowanie   półkolonii zimowych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zgodnie z OPZ</w:t>
            </w:r>
          </w:p>
        </w:tc>
        <w:tc>
          <w:tcPr>
            <w:tcW w:w="1417" w:type="dxa"/>
            <w:vAlign w:val="center"/>
          </w:tcPr>
          <w:p w:rsidR="0029518F" w:rsidRPr="0029518F" w:rsidRDefault="00CA0E33" w:rsidP="00CA0E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150</w:t>
            </w:r>
          </w:p>
        </w:tc>
        <w:tc>
          <w:tcPr>
            <w:tcW w:w="2268" w:type="dxa"/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12" w:space="0" w:color="auto"/>
            </w:tcBorders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9518F" w:rsidRPr="0029518F" w:rsidTr="00CA0E33">
        <w:trPr>
          <w:trHeight w:hRule="exact" w:val="570"/>
        </w:trPr>
        <w:tc>
          <w:tcPr>
            <w:tcW w:w="8080" w:type="dxa"/>
            <w:gridSpan w:val="4"/>
            <w:tcBorders>
              <w:left w:val="single" w:sz="12" w:space="0" w:color="auto"/>
            </w:tcBorders>
            <w:vAlign w:val="center"/>
          </w:tcPr>
          <w:p w:rsidR="0029518F" w:rsidRPr="0029518F" w:rsidRDefault="0029518F" w:rsidP="003B22C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9518F">
              <w:rPr>
                <w:rFonts w:ascii="Calibri" w:hAnsi="Calibri" w:cs="Calibri"/>
                <w:b/>
                <w:bCs/>
                <w:sz w:val="22"/>
                <w:szCs w:val="22"/>
              </w:rPr>
              <w:t>RAZEM (wartość brutto):</w:t>
            </w:r>
          </w:p>
        </w:tc>
        <w:tc>
          <w:tcPr>
            <w:tcW w:w="1578" w:type="dxa"/>
            <w:tcBorders>
              <w:right w:val="single" w:sz="12" w:space="0" w:color="auto"/>
            </w:tcBorders>
            <w:vAlign w:val="center"/>
          </w:tcPr>
          <w:p w:rsidR="0029518F" w:rsidRPr="0029518F" w:rsidRDefault="0029518F" w:rsidP="00CA0E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A42B48" w:rsidRDefault="00A42B48" w:rsidP="00CA0E3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0E33" w:rsidRDefault="009502F3" w:rsidP="00CA0E3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="00CA0E33">
        <w:rPr>
          <w:rFonts w:asciiTheme="minorHAnsi" w:hAnsiTheme="minorHAnsi" w:cstheme="minorHAnsi"/>
          <w:sz w:val="22"/>
          <w:szCs w:val="22"/>
        </w:rPr>
        <w:t xml:space="preserve">Wynagrodzenie wykonawcy to kwota, która </w:t>
      </w:r>
      <w:r w:rsidR="00CA0E33" w:rsidRPr="00CA0E33">
        <w:rPr>
          <w:rFonts w:asciiTheme="minorHAnsi" w:hAnsiTheme="minorHAnsi" w:cstheme="minorHAnsi"/>
          <w:sz w:val="22"/>
          <w:szCs w:val="22"/>
        </w:rPr>
        <w:t>wynika z przemnożenia rzeczywistej ilości dzieci razy cena jednostkowa brutto- obejmująca koszt pobytu jednego dziecka na półkoloniach. Rzeczywistą liczbę dzieci okre</w:t>
      </w:r>
      <w:r w:rsidR="00A42B48">
        <w:rPr>
          <w:rFonts w:asciiTheme="minorHAnsi" w:hAnsiTheme="minorHAnsi" w:cstheme="minorHAnsi"/>
          <w:sz w:val="22"/>
          <w:szCs w:val="22"/>
        </w:rPr>
        <w:t>śla lista obecności uczestników.</w:t>
      </w:r>
    </w:p>
    <w:p w:rsidR="00CA0E33" w:rsidRPr="00CA0E33" w:rsidRDefault="00CA0E33" w:rsidP="00CA0E33">
      <w:pPr>
        <w:jc w:val="both"/>
        <w:rPr>
          <w:rFonts w:asciiTheme="minorHAnsi" w:hAnsiTheme="minorHAnsi" w:cstheme="minorHAnsi"/>
          <w:sz w:val="22"/>
          <w:szCs w:val="22"/>
        </w:rPr>
      </w:pPr>
      <w:r w:rsidRPr="00CA0E33">
        <w:rPr>
          <w:rFonts w:asciiTheme="minorHAnsi" w:hAnsiTheme="minorHAnsi" w:cstheme="minorHAnsi"/>
          <w:sz w:val="22"/>
          <w:szCs w:val="22"/>
        </w:rPr>
        <w:t xml:space="preserve">Wynagrodzenie obejmuje wszelkie </w:t>
      </w:r>
      <w:bookmarkStart w:id="0" w:name="_Hlk189226777"/>
      <w:r w:rsidRPr="00CA0E33">
        <w:rPr>
          <w:rFonts w:asciiTheme="minorHAnsi" w:hAnsiTheme="minorHAnsi" w:cstheme="minorHAnsi"/>
          <w:sz w:val="22"/>
          <w:szCs w:val="22"/>
        </w:rPr>
        <w:t xml:space="preserve">koszty związane z realizacją zamówienia, w tym </w:t>
      </w:r>
      <w:r w:rsidRPr="00CA0E33">
        <w:rPr>
          <w:rFonts w:asciiTheme="minorHAnsi" w:hAnsiTheme="minorHAnsi" w:cstheme="minorHAnsi"/>
          <w:sz w:val="22"/>
          <w:szCs w:val="22"/>
        </w:rPr>
        <w:br/>
        <w:t>w szczególności koszty transportu, wyżywienia, ubezpieczenia NNW</w:t>
      </w:r>
      <w:bookmarkEnd w:id="0"/>
      <w:r w:rsidRPr="00CA0E33">
        <w:rPr>
          <w:rFonts w:asciiTheme="minorHAnsi" w:hAnsiTheme="minorHAnsi" w:cstheme="minorHAnsi"/>
          <w:sz w:val="22"/>
          <w:szCs w:val="22"/>
        </w:rPr>
        <w:t xml:space="preserve"> itp.</w:t>
      </w:r>
    </w:p>
    <w:p w:rsidR="009A49C7" w:rsidRDefault="009A49C7" w:rsidP="00CA0E3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1032" w:rsidRPr="004F11E2" w:rsidRDefault="00ED1032" w:rsidP="00ED1032">
      <w:pPr>
        <w:pStyle w:val="western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4F11E2">
        <w:rPr>
          <w:b/>
          <w:u w:val="single"/>
        </w:rPr>
        <w:t>KARTA OCENY KRYTERIUM</w:t>
      </w:r>
      <w:r w:rsidRPr="004F11E2">
        <w:rPr>
          <w:rFonts w:ascii="Arial" w:hAnsi="Arial" w:cs="Arial"/>
          <w:b/>
          <w:u w:val="single"/>
        </w:rPr>
        <w:t xml:space="preserve"> – </w:t>
      </w:r>
      <w:r w:rsidRPr="00ED1032">
        <w:rPr>
          <w:rFonts w:eastAsia="Calibri"/>
          <w:b/>
          <w:bCs/>
          <w:color w:val="000000" w:themeColor="text1"/>
          <w:u w:val="single"/>
        </w:rPr>
        <w:t>„zatrudnienie na podstawie stosunku pracy osoby/osób do 30. roku życia oraz po ukończeniu 50. roku życia posiadających status osoby poszukującej pracy, bez zatrudnienia</w:t>
      </w:r>
      <w:r>
        <w:rPr>
          <w:rFonts w:eastAsia="Calibri"/>
          <w:b/>
          <w:bCs/>
          <w:color w:val="000000" w:themeColor="text1"/>
          <w:u w:val="single"/>
        </w:rPr>
        <w:t>”</w:t>
      </w:r>
      <w:r w:rsidRPr="00ED1032">
        <w:rPr>
          <w:rFonts w:eastAsia="Calibri"/>
          <w:b/>
          <w:bCs/>
          <w:color w:val="000000" w:themeColor="text1"/>
          <w:u w:val="single"/>
        </w:rPr>
        <w:t xml:space="preserve"> „Z”</w:t>
      </w:r>
    </w:p>
    <w:p w:rsidR="00ED1032" w:rsidRPr="00A20007" w:rsidRDefault="00ED1032" w:rsidP="00ED1032">
      <w:pPr>
        <w:pStyle w:val="western"/>
        <w:spacing w:before="0" w:after="0" w:line="240" w:lineRule="auto"/>
        <w:rPr>
          <w:rFonts w:asciiTheme="minorHAnsi" w:hAnsiTheme="minorHAnsi" w:cstheme="minorHAnsi"/>
          <w:b/>
          <w:bCs/>
        </w:rPr>
      </w:pPr>
      <w:r w:rsidRPr="008D56B9">
        <w:rPr>
          <w:rFonts w:asciiTheme="minorHAnsi" w:hAnsiTheme="minorHAnsi" w:cstheme="minorHAnsi"/>
          <w:b/>
          <w:bCs/>
        </w:rPr>
        <w:t>Składając ofertę w niniejszym postępowaniu, oświadczam, że</w:t>
      </w:r>
      <w:r>
        <w:rPr>
          <w:rFonts w:asciiTheme="minorHAnsi" w:hAnsiTheme="minorHAnsi" w:cstheme="minorHAnsi"/>
          <w:b/>
          <w:bCs/>
        </w:rPr>
        <w:t>:</w:t>
      </w:r>
    </w:p>
    <w:p w:rsidR="00ED1032" w:rsidRPr="00A20007" w:rsidRDefault="00ED1032" w:rsidP="00ED1032">
      <w:pPr>
        <w:pStyle w:val="western"/>
        <w:numPr>
          <w:ilvl w:val="0"/>
          <w:numId w:val="21"/>
        </w:numPr>
        <w:spacing w:before="0" w:after="0" w:line="240" w:lineRule="auto"/>
        <w:jc w:val="both"/>
        <w:rPr>
          <w:rFonts w:asciiTheme="minorHAnsi" w:hAnsiTheme="minorHAnsi" w:cstheme="minorHAnsi"/>
        </w:rPr>
      </w:pPr>
      <w:r w:rsidRPr="00A20007">
        <w:rPr>
          <w:rFonts w:asciiTheme="minorHAnsi" w:hAnsiTheme="minorHAnsi" w:cstheme="minorHAnsi"/>
          <w:u w:val="single"/>
        </w:rPr>
        <w:t>deklaruje</w:t>
      </w:r>
      <w:r w:rsidRPr="00A20007">
        <w:rPr>
          <w:rFonts w:asciiTheme="minorHAnsi" w:hAnsiTheme="minorHAnsi" w:cstheme="minorHAnsi"/>
        </w:rPr>
        <w:t xml:space="preserve"> </w:t>
      </w:r>
      <w:r>
        <w:rPr>
          <w:rFonts w:eastAsia="Calibri"/>
          <w:color w:val="000000" w:themeColor="text1"/>
        </w:rPr>
        <w:t xml:space="preserve">zatrudnienie </w:t>
      </w:r>
      <w:r w:rsidRPr="002B66DD">
        <w:rPr>
          <w:bCs/>
          <w:color w:val="000000" w:themeColor="text1"/>
        </w:rPr>
        <w:t xml:space="preserve">na podstawie stosunku pracy </w:t>
      </w:r>
      <w:r>
        <w:rPr>
          <w:bCs/>
          <w:color w:val="000000" w:themeColor="text1"/>
        </w:rPr>
        <w:t>co najmniej 1 osoby</w:t>
      </w:r>
      <w:r w:rsidRPr="002B66DD">
        <w:rPr>
          <w:bCs/>
          <w:color w:val="000000" w:themeColor="text1"/>
        </w:rPr>
        <w:t xml:space="preserve"> do 30. roku życia </w:t>
      </w:r>
      <w:r>
        <w:rPr>
          <w:bCs/>
          <w:color w:val="000000" w:themeColor="text1"/>
        </w:rPr>
        <w:t xml:space="preserve">lub </w:t>
      </w:r>
      <w:r w:rsidRPr="002B66DD">
        <w:rPr>
          <w:bCs/>
          <w:color w:val="000000" w:themeColor="text1"/>
        </w:rPr>
        <w:t>po ukończe</w:t>
      </w:r>
      <w:r w:rsidR="00767B4B">
        <w:rPr>
          <w:bCs/>
          <w:color w:val="000000" w:themeColor="text1"/>
        </w:rPr>
        <w:t>niu 50. roku życia posiadającej</w:t>
      </w:r>
      <w:r w:rsidRPr="002B66DD">
        <w:rPr>
          <w:bCs/>
          <w:color w:val="000000" w:themeColor="text1"/>
        </w:rPr>
        <w:t xml:space="preserve"> status osoby poszukującej pracy, bez zatrudnienia</w:t>
      </w:r>
    </w:p>
    <w:p w:rsidR="00ED1032" w:rsidRPr="00745A33" w:rsidRDefault="00ED1032" w:rsidP="00ED1032">
      <w:pPr>
        <w:pStyle w:val="western"/>
        <w:numPr>
          <w:ilvl w:val="0"/>
          <w:numId w:val="21"/>
        </w:numPr>
        <w:spacing w:before="0"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225D0E">
        <w:rPr>
          <w:rFonts w:asciiTheme="minorHAnsi" w:hAnsiTheme="minorHAnsi" w:cstheme="minorHAnsi"/>
          <w:u w:val="single"/>
        </w:rPr>
        <w:t>nie deklaruje</w:t>
      </w:r>
      <w:r w:rsidRPr="00A20007">
        <w:rPr>
          <w:rFonts w:asciiTheme="minorHAnsi" w:hAnsiTheme="minorHAnsi" w:cstheme="minorHAnsi"/>
        </w:rPr>
        <w:t xml:space="preserve"> </w:t>
      </w:r>
      <w:r w:rsidRPr="00A20007">
        <w:rPr>
          <w:rFonts w:eastAsia="Times New Roman"/>
          <w:color w:val="000000" w:themeColor="text1"/>
          <w:lang w:eastAsia="pl-PL"/>
        </w:rPr>
        <w:t>zatrudnieni</w:t>
      </w:r>
      <w:r>
        <w:rPr>
          <w:rFonts w:eastAsia="Times New Roman"/>
          <w:color w:val="000000" w:themeColor="text1"/>
          <w:lang w:eastAsia="pl-PL"/>
        </w:rPr>
        <w:t>a</w:t>
      </w:r>
      <w:r w:rsidRPr="00A20007">
        <w:rPr>
          <w:rFonts w:eastAsia="Times New Roman"/>
          <w:color w:val="000000" w:themeColor="text1"/>
          <w:lang w:eastAsia="pl-PL"/>
        </w:rPr>
        <w:t xml:space="preserve"> </w:t>
      </w:r>
      <w:r w:rsidRPr="002B66DD">
        <w:rPr>
          <w:bCs/>
          <w:color w:val="000000" w:themeColor="text1"/>
        </w:rPr>
        <w:t xml:space="preserve">na podstawie stosunku pracy </w:t>
      </w:r>
      <w:r>
        <w:rPr>
          <w:bCs/>
          <w:color w:val="000000" w:themeColor="text1"/>
        </w:rPr>
        <w:t>co najmniej 1 osoby</w:t>
      </w:r>
      <w:r w:rsidRPr="002B66DD">
        <w:rPr>
          <w:bCs/>
          <w:color w:val="000000" w:themeColor="text1"/>
        </w:rPr>
        <w:t xml:space="preserve"> do 30. roku życia </w:t>
      </w:r>
      <w:r>
        <w:rPr>
          <w:bCs/>
          <w:color w:val="000000" w:themeColor="text1"/>
        </w:rPr>
        <w:t xml:space="preserve">lub </w:t>
      </w:r>
      <w:r w:rsidRPr="002B66DD">
        <w:rPr>
          <w:bCs/>
          <w:color w:val="000000" w:themeColor="text1"/>
        </w:rPr>
        <w:t>po ukończe</w:t>
      </w:r>
      <w:r w:rsidR="00767B4B">
        <w:rPr>
          <w:bCs/>
          <w:color w:val="000000" w:themeColor="text1"/>
        </w:rPr>
        <w:t>niu 50. roku życia posiadającej</w:t>
      </w:r>
      <w:r w:rsidRPr="002B66DD">
        <w:rPr>
          <w:bCs/>
          <w:color w:val="000000" w:themeColor="text1"/>
        </w:rPr>
        <w:t xml:space="preserve"> status osoby poszukującej pracy, bez zatrudnienia</w:t>
      </w:r>
    </w:p>
    <w:p w:rsidR="00ED1032" w:rsidRPr="00A42B48" w:rsidRDefault="00ED1032" w:rsidP="00A42B48">
      <w:pPr>
        <w:suppressAutoHyphens/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  <w:r w:rsidRPr="00A42B48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</w:p>
    <w:p w:rsidR="00ED1032" w:rsidRPr="00A42B48" w:rsidRDefault="00ED1032" w:rsidP="00ED103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2B48">
        <w:rPr>
          <w:rFonts w:asciiTheme="minorHAnsi" w:hAnsiTheme="minorHAnsi" w:cstheme="minorHAnsi"/>
          <w:bCs/>
          <w:i/>
          <w:noProof/>
          <w:spacing w:val="-1"/>
          <w:sz w:val="22"/>
          <w:szCs w:val="22"/>
          <w:lang w:eastAsia="en-US"/>
        </w:rPr>
        <w:t xml:space="preserve">W przypadku, kiedy Wykonawca nie zaznaczy żadnego z kwadratów lub zaznaczy więcej </w:t>
      </w:r>
      <w:r w:rsidRPr="00A42B48">
        <w:rPr>
          <w:rFonts w:asciiTheme="minorHAnsi" w:hAnsiTheme="minorHAnsi" w:cstheme="minorHAnsi"/>
          <w:bCs/>
          <w:i/>
          <w:noProof/>
          <w:spacing w:val="-1"/>
          <w:sz w:val="22"/>
          <w:szCs w:val="22"/>
          <w:lang w:eastAsia="en-US"/>
        </w:rPr>
        <w:br/>
        <w:t xml:space="preserve">niż jeden kwadrat w kryterium oceny </w:t>
      </w:r>
      <w:r w:rsidRPr="00A42B48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 xml:space="preserve">„zatrudnienie na podstawie stosunku pracy osoby/osób do 30. roku życia oraz po ukończeniu 50. roku życia posiadających status osoby poszukującej pracy, bez </w:t>
      </w:r>
      <w:r w:rsidRPr="00A42B48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lastRenderedPageBreak/>
        <w:t xml:space="preserve">zatrudnienia” </w:t>
      </w:r>
      <w:r w:rsidRPr="00A42B48">
        <w:rPr>
          <w:rFonts w:asciiTheme="minorHAnsi" w:hAnsiTheme="minorHAnsi" w:cstheme="minorHAnsi"/>
          <w:bCs/>
          <w:i/>
          <w:noProof/>
          <w:spacing w:val="-1"/>
          <w:sz w:val="22"/>
          <w:szCs w:val="22"/>
          <w:lang w:eastAsia="en-US"/>
        </w:rPr>
        <w:t xml:space="preserve">na karcie ocen zawartej w Formularzu ofertowym (Załącznik nr 1 do SWZ), Zamawiający przyjmie, że Wykonawca nie deklaruje zatrudnienia </w:t>
      </w:r>
      <w:r w:rsidRPr="00A42B48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co najmniej 1 osoby do 30. roku życia lub co najmniej 1 osoby po ukończeniu 50. roku życia posiadających status osoby poszukującej pracy, bez zatrudnienia</w:t>
      </w:r>
      <w:r w:rsidRPr="00A42B48">
        <w:rPr>
          <w:rFonts w:asciiTheme="minorHAnsi" w:hAnsiTheme="minorHAnsi" w:cstheme="minorHAnsi"/>
          <w:bCs/>
          <w:i/>
          <w:noProof/>
          <w:spacing w:val="-1"/>
          <w:sz w:val="22"/>
          <w:szCs w:val="22"/>
          <w:lang w:eastAsia="en-US"/>
        </w:rPr>
        <w:t xml:space="preserve">, a w kryterium oceny </w:t>
      </w:r>
      <w:r w:rsidRPr="00A42B48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 xml:space="preserve">„zatrudnienie na podstawie stosunku pracy osoby/osób do 30. roku życia oraz po ukończeniu 50. roku życia posiadających status osoby poszukującej pracy, bez zatrudnienia” </w:t>
      </w:r>
      <w:r w:rsidRPr="00A42B48">
        <w:rPr>
          <w:rFonts w:asciiTheme="minorHAnsi" w:hAnsiTheme="minorHAnsi" w:cstheme="minorHAnsi"/>
          <w:bCs/>
          <w:i/>
          <w:noProof/>
          <w:spacing w:val="-1"/>
          <w:sz w:val="22"/>
          <w:szCs w:val="22"/>
          <w:lang w:eastAsia="en-US"/>
        </w:rPr>
        <w:t>otrzyma 0 pkt.</w:t>
      </w:r>
    </w:p>
    <w:p w:rsidR="00ED1032" w:rsidRDefault="00ED1032" w:rsidP="00CA0E3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1032" w:rsidRPr="009A49C7" w:rsidRDefault="00ED1032" w:rsidP="00CA0E3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26C79" w:rsidRPr="004F11E2" w:rsidRDefault="00215E2E" w:rsidP="00ED1032">
      <w:pPr>
        <w:ind w:right="-142"/>
        <w:jc w:val="both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4F11E2">
        <w:rPr>
          <w:rFonts w:ascii="Calibri" w:hAnsi="Calibri" w:cs="Calibri"/>
          <w:b/>
          <w:sz w:val="22"/>
          <w:szCs w:val="22"/>
          <w:u w:val="single"/>
        </w:rPr>
        <w:t>KARTA OCENY KRYTERIUM</w:t>
      </w:r>
      <w:r w:rsidRPr="004F11E2">
        <w:rPr>
          <w:rFonts w:ascii="Arial" w:hAnsi="Arial" w:cs="Arial"/>
          <w:b/>
          <w:u w:val="single"/>
        </w:rPr>
        <w:t xml:space="preserve"> – </w:t>
      </w:r>
      <w:bookmarkStart w:id="1" w:name="_Hlk208235611"/>
      <w:r w:rsidRPr="004F11E2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„</w:t>
      </w:r>
      <w:r w:rsidR="00ED1032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dodatkowe kwalifikacje </w:t>
      </w:r>
      <w:r w:rsidRPr="004F11E2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</w:t>
      </w:r>
      <w:r w:rsidRPr="004F11E2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osoby wykazanej do realizacji zamówienia przez Wykonawcę</w:t>
      </w:r>
      <w:bookmarkEnd w:id="1"/>
    </w:p>
    <w:p w:rsidR="004E1A3C" w:rsidRPr="00215E2E" w:rsidRDefault="00215E2E" w:rsidP="00215E2E">
      <w:pPr>
        <w:pStyle w:val="western"/>
        <w:spacing w:before="120" w:after="120" w:line="276" w:lineRule="auto"/>
        <w:rPr>
          <w:rFonts w:asciiTheme="minorHAnsi" w:hAnsiTheme="minorHAnsi" w:cstheme="minorHAnsi"/>
          <w:b/>
          <w:bCs/>
          <w:u w:val="single"/>
        </w:rPr>
      </w:pPr>
      <w:r w:rsidRPr="008D56B9">
        <w:rPr>
          <w:rFonts w:asciiTheme="minorHAnsi" w:hAnsiTheme="minorHAnsi" w:cstheme="minorHAnsi"/>
          <w:b/>
          <w:bCs/>
        </w:rPr>
        <w:t>Składając ofertę w niniejszym postępowaniu, oświadczam, że</w:t>
      </w:r>
      <w:r w:rsidR="004F11E2">
        <w:rPr>
          <w:rFonts w:asciiTheme="minorHAnsi" w:hAnsiTheme="minorHAnsi" w:cstheme="minorHAnsi"/>
          <w:b/>
          <w:bCs/>
        </w:rPr>
        <w:t>:</w:t>
      </w:r>
    </w:p>
    <w:tbl>
      <w:tblPr>
        <w:tblStyle w:val="Tabela-Siatka"/>
        <w:tblW w:w="10491" w:type="dxa"/>
        <w:tblInd w:w="-318" w:type="dxa"/>
        <w:tblLook w:val="04A0"/>
      </w:tblPr>
      <w:tblGrid>
        <w:gridCol w:w="568"/>
        <w:gridCol w:w="2702"/>
        <w:gridCol w:w="7221"/>
      </w:tblGrid>
      <w:tr w:rsidR="003B22C0" w:rsidRPr="00B8436F" w:rsidTr="00ED1032">
        <w:trPr>
          <w:trHeight w:val="1012"/>
        </w:trPr>
        <w:tc>
          <w:tcPr>
            <w:tcW w:w="568" w:type="dxa"/>
          </w:tcPr>
          <w:p w:rsidR="003B22C0" w:rsidRDefault="003B22C0" w:rsidP="00B8436F">
            <w:pPr>
              <w:pStyle w:val="western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2702" w:type="dxa"/>
          </w:tcPr>
          <w:p w:rsidR="003B22C0" w:rsidRDefault="00ED1032" w:rsidP="009942A9">
            <w:pPr>
              <w:pStyle w:val="western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Imię i nazwisko kierownika</w:t>
            </w:r>
            <w:r w:rsidR="00A42B48">
              <w:rPr>
                <w:rFonts w:asciiTheme="minorHAnsi" w:hAnsiTheme="minorHAnsi" w:cstheme="minorHAnsi"/>
                <w:b/>
                <w:bCs/>
                <w:color w:val="000000"/>
              </w:rPr>
              <w:t>/wychowawcy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wypoczynku/</w:t>
            </w:r>
            <w:r w:rsidR="00A42B48">
              <w:rPr>
                <w:rFonts w:asciiTheme="minorHAnsi" w:hAnsiTheme="minorHAnsi" w:cstheme="minorHAnsi"/>
                <w:b/>
                <w:bCs/>
                <w:color w:val="000000"/>
              </w:rPr>
              <w:t>kolonii/</w:t>
            </w:r>
            <w:r w:rsidR="009942A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A42B48">
              <w:rPr>
                <w:rFonts w:asciiTheme="minorHAnsi" w:hAnsiTheme="minorHAnsi" w:cstheme="minorHAnsi"/>
                <w:b/>
                <w:bCs/>
                <w:color w:val="000000"/>
              </w:rPr>
              <w:t>półkolonii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3B22C0">
              <w:rPr>
                <w:rFonts w:asciiTheme="minorHAnsi" w:hAnsiTheme="minorHAnsi" w:cstheme="minorHAnsi"/>
                <w:b/>
                <w:bCs/>
                <w:color w:val="000000"/>
              </w:rPr>
              <w:t>skierowanego do realizacji zamówienia</w:t>
            </w:r>
          </w:p>
        </w:tc>
        <w:tc>
          <w:tcPr>
            <w:tcW w:w="7221" w:type="dxa"/>
            <w:vAlign w:val="center"/>
          </w:tcPr>
          <w:p w:rsidR="003B22C0" w:rsidRPr="00B8436F" w:rsidRDefault="00ED1032" w:rsidP="00ED1032">
            <w:pPr>
              <w:pStyle w:val="western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Dodatkowe kwalifikacje</w:t>
            </w:r>
            <w:r w:rsidR="003B22C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osoby wykaz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anej do realizacji zamówienia </w:t>
            </w:r>
            <w:r w:rsidR="003B22C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</w:p>
        </w:tc>
      </w:tr>
      <w:tr w:rsidR="003B22C0" w:rsidRPr="00B8436F" w:rsidTr="00ED1032">
        <w:trPr>
          <w:trHeight w:val="565"/>
        </w:trPr>
        <w:tc>
          <w:tcPr>
            <w:tcW w:w="568" w:type="dxa"/>
            <w:vMerge w:val="restart"/>
            <w:vAlign w:val="center"/>
          </w:tcPr>
          <w:p w:rsidR="003B22C0" w:rsidRDefault="003B22C0" w:rsidP="003B22C0">
            <w:pPr>
              <w:pStyle w:val="western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2702" w:type="dxa"/>
            <w:vMerge w:val="restart"/>
          </w:tcPr>
          <w:p w:rsidR="004F11E2" w:rsidRDefault="004F11E2" w:rsidP="004F11E2">
            <w:pPr>
              <w:pStyle w:val="western"/>
              <w:spacing w:before="0"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  <w:p w:rsidR="00ED1032" w:rsidRDefault="00ED1032" w:rsidP="004F11E2">
            <w:pPr>
              <w:pStyle w:val="western"/>
              <w:spacing w:before="0"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  <w:p w:rsidR="004F11E2" w:rsidRPr="004772FF" w:rsidRDefault="004F11E2" w:rsidP="004F11E2">
            <w:pPr>
              <w:pStyle w:val="western"/>
              <w:spacing w:before="0"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772FF">
              <w:rPr>
                <w:rFonts w:asciiTheme="minorHAnsi" w:hAnsiTheme="minorHAnsi" w:cstheme="minorHAnsi"/>
                <w:color w:val="000000"/>
              </w:rPr>
              <w:t>………………………………………….</w:t>
            </w:r>
          </w:p>
          <w:p w:rsidR="003B22C0" w:rsidRDefault="004F11E2" w:rsidP="004F11E2">
            <w:pPr>
              <w:pStyle w:val="western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772F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(wskazać imię i nazwisko)</w:t>
            </w:r>
          </w:p>
        </w:tc>
        <w:tc>
          <w:tcPr>
            <w:tcW w:w="7221" w:type="dxa"/>
          </w:tcPr>
          <w:p w:rsidR="003B22C0" w:rsidRPr="00B8436F" w:rsidRDefault="00ED1032" w:rsidP="00ED1032">
            <w:pPr>
              <w:pStyle w:val="western"/>
              <w:numPr>
                <w:ilvl w:val="0"/>
                <w:numId w:val="24"/>
              </w:numPr>
              <w:spacing w:before="0" w:after="0" w:line="240" w:lineRule="auto"/>
              <w:ind w:left="408" w:hanging="408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1032">
              <w:rPr>
                <w:rFonts w:asciiTheme="minorHAnsi" w:eastAsia="Calibri" w:hAnsiTheme="minorHAnsi" w:cstheme="minorHAnsi"/>
                <w:u w:val="single"/>
              </w:rPr>
              <w:t>posiada</w:t>
            </w:r>
            <w:r w:rsidRPr="00232DFF">
              <w:rPr>
                <w:rFonts w:asciiTheme="minorHAnsi" w:eastAsia="Calibri" w:hAnsiTheme="minorHAnsi" w:cstheme="minorHAnsi"/>
              </w:rPr>
              <w:t xml:space="preserve"> znajomość </w:t>
            </w:r>
            <w:r w:rsidRPr="00232DFF">
              <w:rPr>
                <w:rFonts w:asciiTheme="minorHAnsi" w:hAnsiTheme="minorHAnsi" w:cstheme="minorHAnsi"/>
              </w:rPr>
              <w:t>języka ukraińskiego na poziomie komunikatywnym</w:t>
            </w:r>
          </w:p>
        </w:tc>
      </w:tr>
      <w:tr w:rsidR="003B22C0" w:rsidRPr="00B8436F" w:rsidTr="00ED1032">
        <w:trPr>
          <w:trHeight w:val="576"/>
        </w:trPr>
        <w:tc>
          <w:tcPr>
            <w:tcW w:w="568" w:type="dxa"/>
            <w:vMerge/>
          </w:tcPr>
          <w:p w:rsidR="003B22C0" w:rsidRDefault="003B22C0" w:rsidP="00B8436F">
            <w:pPr>
              <w:pStyle w:val="western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702" w:type="dxa"/>
            <w:vMerge/>
          </w:tcPr>
          <w:p w:rsidR="003B22C0" w:rsidRDefault="003B22C0" w:rsidP="00B8436F">
            <w:pPr>
              <w:pStyle w:val="western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7221" w:type="dxa"/>
          </w:tcPr>
          <w:p w:rsidR="003B22C0" w:rsidRPr="00ED1032" w:rsidRDefault="00ED1032" w:rsidP="00ED1032">
            <w:pPr>
              <w:pStyle w:val="western"/>
              <w:numPr>
                <w:ilvl w:val="0"/>
                <w:numId w:val="24"/>
              </w:numPr>
              <w:spacing w:before="0" w:after="0" w:line="240" w:lineRule="auto"/>
              <w:ind w:left="409" w:hanging="409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1032">
              <w:rPr>
                <w:rFonts w:asciiTheme="minorHAnsi" w:eastAsia="Calibri" w:hAnsiTheme="minorHAnsi" w:cstheme="minorHAnsi"/>
                <w:u w:val="single"/>
              </w:rPr>
              <w:t>nie posiada</w:t>
            </w:r>
            <w:r w:rsidRPr="00232DFF">
              <w:rPr>
                <w:rFonts w:asciiTheme="minorHAnsi" w:eastAsia="Calibri" w:hAnsiTheme="minorHAnsi" w:cstheme="minorHAnsi"/>
              </w:rPr>
              <w:t xml:space="preserve"> znajomość </w:t>
            </w:r>
            <w:r w:rsidRPr="00232DFF">
              <w:rPr>
                <w:rFonts w:asciiTheme="minorHAnsi" w:hAnsiTheme="minorHAnsi" w:cstheme="minorHAnsi"/>
              </w:rPr>
              <w:t>języka ukraińskiego na poziomie komunikatywnym</w:t>
            </w:r>
          </w:p>
        </w:tc>
      </w:tr>
      <w:tr w:rsidR="00ED1032" w:rsidRPr="00B8436F" w:rsidTr="00ED1032">
        <w:trPr>
          <w:trHeight w:val="567"/>
        </w:trPr>
        <w:tc>
          <w:tcPr>
            <w:tcW w:w="568" w:type="dxa"/>
            <w:vMerge w:val="restart"/>
            <w:vAlign w:val="center"/>
          </w:tcPr>
          <w:p w:rsidR="00ED1032" w:rsidRDefault="00ED1032" w:rsidP="00ED1032">
            <w:pPr>
              <w:pStyle w:val="western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2702" w:type="dxa"/>
            <w:vMerge w:val="restart"/>
            <w:vAlign w:val="center"/>
          </w:tcPr>
          <w:p w:rsidR="00ED1032" w:rsidRDefault="00ED1032" w:rsidP="00ED1032">
            <w:pPr>
              <w:pStyle w:val="western"/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:rsidR="00ED1032" w:rsidRDefault="00ED1032" w:rsidP="00ED1032">
            <w:pPr>
              <w:pStyle w:val="western"/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:rsidR="00ED1032" w:rsidRPr="004772FF" w:rsidRDefault="00ED1032" w:rsidP="00ED1032">
            <w:pPr>
              <w:pStyle w:val="western"/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772FF">
              <w:rPr>
                <w:rFonts w:asciiTheme="minorHAnsi" w:hAnsiTheme="minorHAnsi" w:cstheme="minorHAnsi"/>
                <w:color w:val="000000"/>
              </w:rPr>
              <w:t>………………………………………….</w:t>
            </w:r>
          </w:p>
          <w:p w:rsidR="00ED1032" w:rsidRDefault="00ED1032" w:rsidP="00ED1032">
            <w:pPr>
              <w:pStyle w:val="western"/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772F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(wskazać imię i nazwisko)</w:t>
            </w:r>
          </w:p>
          <w:p w:rsidR="00ED1032" w:rsidRDefault="00ED1032" w:rsidP="00ED1032">
            <w:pPr>
              <w:pStyle w:val="western"/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7221" w:type="dxa"/>
          </w:tcPr>
          <w:p w:rsidR="00ED1032" w:rsidRPr="00B8436F" w:rsidRDefault="00ED1032" w:rsidP="00006C2C">
            <w:pPr>
              <w:pStyle w:val="western"/>
              <w:numPr>
                <w:ilvl w:val="0"/>
                <w:numId w:val="24"/>
              </w:numPr>
              <w:spacing w:before="0" w:after="0" w:line="240" w:lineRule="auto"/>
              <w:ind w:left="408" w:hanging="408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1032">
              <w:rPr>
                <w:rFonts w:asciiTheme="minorHAnsi" w:eastAsia="Calibri" w:hAnsiTheme="minorHAnsi" w:cstheme="minorHAnsi"/>
                <w:u w:val="single"/>
              </w:rPr>
              <w:t>posiada</w:t>
            </w:r>
            <w:r w:rsidRPr="00232DFF">
              <w:rPr>
                <w:rFonts w:asciiTheme="minorHAnsi" w:eastAsia="Calibri" w:hAnsiTheme="minorHAnsi" w:cstheme="minorHAnsi"/>
              </w:rPr>
              <w:t xml:space="preserve"> znajomość </w:t>
            </w:r>
            <w:r w:rsidRPr="00232DFF">
              <w:rPr>
                <w:rFonts w:asciiTheme="minorHAnsi" w:hAnsiTheme="minorHAnsi" w:cstheme="minorHAnsi"/>
              </w:rPr>
              <w:t>języka ukraińskiego na poziomie komunikatywnym</w:t>
            </w:r>
          </w:p>
        </w:tc>
      </w:tr>
      <w:tr w:rsidR="00ED1032" w:rsidRPr="00B8436F" w:rsidTr="00ED1032">
        <w:trPr>
          <w:trHeight w:val="567"/>
        </w:trPr>
        <w:tc>
          <w:tcPr>
            <w:tcW w:w="568" w:type="dxa"/>
            <w:vMerge/>
          </w:tcPr>
          <w:p w:rsidR="00ED1032" w:rsidRDefault="00ED1032" w:rsidP="00006C2C">
            <w:pPr>
              <w:pStyle w:val="western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702" w:type="dxa"/>
            <w:vMerge/>
          </w:tcPr>
          <w:p w:rsidR="00ED1032" w:rsidRDefault="00ED1032" w:rsidP="00006C2C">
            <w:pPr>
              <w:pStyle w:val="western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7221" w:type="dxa"/>
          </w:tcPr>
          <w:p w:rsidR="00ED1032" w:rsidRPr="00B8436F" w:rsidRDefault="00ED1032" w:rsidP="00006C2C">
            <w:pPr>
              <w:pStyle w:val="western"/>
              <w:numPr>
                <w:ilvl w:val="0"/>
                <w:numId w:val="24"/>
              </w:numPr>
              <w:spacing w:before="0" w:after="0" w:line="240" w:lineRule="auto"/>
              <w:ind w:left="409" w:hanging="409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1032">
              <w:rPr>
                <w:rFonts w:asciiTheme="minorHAnsi" w:eastAsia="Calibri" w:hAnsiTheme="minorHAnsi" w:cstheme="minorHAnsi"/>
                <w:u w:val="single"/>
              </w:rPr>
              <w:t>nie posiada</w:t>
            </w:r>
            <w:r w:rsidRPr="00232DFF">
              <w:rPr>
                <w:rFonts w:asciiTheme="minorHAnsi" w:eastAsia="Calibri" w:hAnsiTheme="minorHAnsi" w:cstheme="minorHAnsi"/>
              </w:rPr>
              <w:t xml:space="preserve"> znajomość </w:t>
            </w:r>
            <w:r w:rsidRPr="00232DFF">
              <w:rPr>
                <w:rFonts w:asciiTheme="minorHAnsi" w:hAnsiTheme="minorHAnsi" w:cstheme="minorHAnsi"/>
              </w:rPr>
              <w:t>języka ukraińskiego na poziomie komunikatywnym</w:t>
            </w:r>
          </w:p>
        </w:tc>
      </w:tr>
    </w:tbl>
    <w:p w:rsidR="00EC6D1B" w:rsidRDefault="00B8436F" w:rsidP="00ED1032">
      <w:pPr>
        <w:pStyle w:val="western"/>
        <w:spacing w:before="0" w:after="0" w:line="240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B8436F">
        <w:rPr>
          <w:rFonts w:asciiTheme="minorHAnsi" w:hAnsiTheme="minorHAnsi" w:cstheme="minorHAnsi"/>
          <w:b/>
          <w:bCs/>
          <w:i/>
          <w:iCs/>
          <w:color w:val="000000"/>
        </w:rPr>
        <w:t xml:space="preserve">*Prosimy o zaznaczenie symbolem  - X-  </w:t>
      </w:r>
      <w:r w:rsidR="009942A9">
        <w:rPr>
          <w:rFonts w:asciiTheme="minorHAnsi" w:hAnsiTheme="minorHAnsi" w:cstheme="minorHAnsi"/>
          <w:b/>
          <w:bCs/>
          <w:i/>
          <w:iCs/>
          <w:color w:val="000000"/>
        </w:rPr>
        <w:t>dodatkowych kwalifikacji</w:t>
      </w:r>
      <w:r w:rsidR="00EC6D1B">
        <w:rPr>
          <w:rFonts w:asciiTheme="minorHAnsi" w:hAnsiTheme="minorHAnsi" w:cstheme="minorHAnsi"/>
          <w:b/>
          <w:bCs/>
          <w:i/>
          <w:iCs/>
          <w:color w:val="000000"/>
        </w:rPr>
        <w:t xml:space="preserve"> osoby wskazanej do realizacji zamówienia</w:t>
      </w:r>
      <w:r w:rsidR="008D56B9">
        <w:rPr>
          <w:rFonts w:asciiTheme="minorHAnsi" w:hAnsiTheme="minorHAnsi" w:cstheme="minorHAnsi"/>
          <w:b/>
          <w:bCs/>
          <w:i/>
          <w:iCs/>
          <w:color w:val="000000"/>
        </w:rPr>
        <w:t xml:space="preserve">, </w:t>
      </w:r>
    </w:p>
    <w:p w:rsidR="00ED1032" w:rsidRPr="00A146F5" w:rsidRDefault="00EC6D1B" w:rsidP="00ED1032">
      <w:pPr>
        <w:suppressAutoHyphens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*</w:t>
      </w:r>
      <w:r w:rsidR="00ED1032" w:rsidRPr="00ED1032">
        <w:rPr>
          <w:rFonts w:ascii="Calibri" w:hAnsi="Calibri" w:cs="Calibri"/>
          <w:i/>
          <w:color w:val="000000" w:themeColor="text1"/>
          <w:sz w:val="22"/>
          <w:szCs w:val="22"/>
        </w:rPr>
        <w:t xml:space="preserve"> </w:t>
      </w:r>
      <w:r w:rsidR="00ED1032" w:rsidRPr="00A146F5">
        <w:rPr>
          <w:rFonts w:ascii="Calibri" w:hAnsi="Calibri" w:cs="Calibri"/>
          <w:i/>
          <w:color w:val="000000" w:themeColor="text1"/>
          <w:sz w:val="22"/>
          <w:szCs w:val="22"/>
        </w:rPr>
        <w:t xml:space="preserve">W przypadku, kiedy Wykonawca nie zaznaczy żadnego z kwadratów lub zaznaczy więcej </w:t>
      </w:r>
      <w:r w:rsidR="00ED1032" w:rsidRPr="00A146F5">
        <w:rPr>
          <w:rFonts w:ascii="Calibri" w:hAnsi="Calibri" w:cs="Calibri"/>
          <w:i/>
          <w:color w:val="000000" w:themeColor="text1"/>
          <w:sz w:val="22"/>
          <w:szCs w:val="22"/>
        </w:rPr>
        <w:br/>
        <w:t>niż jeden kwadrat w kryterium oceny „dodatkowe kwalifikacje osoby wykazanej do realizacji zamówienia przez Wykonawcę”  na karcie ocen zawartej w Form</w:t>
      </w:r>
      <w:r w:rsidR="009942A9">
        <w:rPr>
          <w:rFonts w:ascii="Calibri" w:hAnsi="Calibri" w:cs="Calibri"/>
          <w:i/>
          <w:color w:val="000000" w:themeColor="text1"/>
          <w:sz w:val="22"/>
          <w:szCs w:val="22"/>
        </w:rPr>
        <w:t>ularzu ofertowym (Załącznik nr 1</w:t>
      </w:r>
      <w:r w:rsidR="00ED1032" w:rsidRPr="00A146F5">
        <w:rPr>
          <w:rFonts w:ascii="Calibri" w:hAnsi="Calibri" w:cs="Calibri"/>
          <w:i/>
          <w:color w:val="000000" w:themeColor="text1"/>
          <w:sz w:val="22"/>
          <w:szCs w:val="22"/>
        </w:rPr>
        <w:t xml:space="preserve"> do SWZ), Zamawiający przyjmie, że </w:t>
      </w:r>
      <w:r w:rsidR="00ED1032" w:rsidRPr="00A146F5">
        <w:rPr>
          <w:rFonts w:ascii="Calibri" w:eastAsia="Calibri" w:hAnsi="Calibri" w:cs="Calibri"/>
          <w:i/>
          <w:sz w:val="22"/>
          <w:szCs w:val="22"/>
        </w:rPr>
        <w:t xml:space="preserve">osoba wykazana do realizacji zamówienia nie posiada </w:t>
      </w:r>
      <w:r w:rsidR="009942A9">
        <w:rPr>
          <w:rFonts w:ascii="Calibri" w:eastAsia="Calibri" w:hAnsi="Calibri" w:cs="Calibri"/>
          <w:i/>
          <w:sz w:val="22"/>
          <w:szCs w:val="22"/>
        </w:rPr>
        <w:t>znajomości języka ukraińskiego na poziomie komunikatywnym</w:t>
      </w:r>
      <w:r w:rsidR="00ED1032" w:rsidRPr="00A146F5">
        <w:rPr>
          <w:rFonts w:ascii="Calibri" w:eastAsia="Calibri" w:hAnsi="Calibri" w:cs="Calibri"/>
          <w:i/>
          <w:sz w:val="22"/>
          <w:szCs w:val="22"/>
        </w:rPr>
        <w:t xml:space="preserve">, </w:t>
      </w:r>
      <w:r w:rsidR="00ED1032" w:rsidRPr="00A146F5">
        <w:rPr>
          <w:rFonts w:ascii="Calibri" w:hAnsi="Calibri" w:cs="Calibri"/>
          <w:i/>
          <w:color w:val="000000" w:themeColor="text1"/>
          <w:sz w:val="22"/>
          <w:szCs w:val="22"/>
        </w:rPr>
        <w:t xml:space="preserve">a w kryterium </w:t>
      </w:r>
      <w:r w:rsidR="00ED1032" w:rsidRPr="00A146F5">
        <w:rPr>
          <w:rFonts w:ascii="Calibri" w:hAnsi="Calibri" w:cs="Calibri"/>
          <w:i/>
          <w:sz w:val="22"/>
          <w:szCs w:val="22"/>
        </w:rPr>
        <w:t>„</w:t>
      </w:r>
      <w:r w:rsidR="00ED1032" w:rsidRPr="00A146F5">
        <w:rPr>
          <w:rFonts w:ascii="Calibri" w:eastAsia="Calibri" w:hAnsi="Calibri" w:cs="Calibri"/>
          <w:i/>
          <w:color w:val="000000" w:themeColor="text1"/>
          <w:sz w:val="22"/>
          <w:szCs w:val="22"/>
        </w:rPr>
        <w:t xml:space="preserve">dodatkowe kwalifikacje </w:t>
      </w:r>
      <w:r w:rsidR="00ED1032" w:rsidRPr="00A146F5">
        <w:rPr>
          <w:rFonts w:ascii="Calibri" w:hAnsi="Calibri" w:cs="Calibri"/>
          <w:i/>
          <w:sz w:val="22"/>
          <w:szCs w:val="22"/>
        </w:rPr>
        <w:t xml:space="preserve">osoby wykazanej do realizacji zamówienia przez Wykonawcę” zamówienia </w:t>
      </w:r>
      <w:r w:rsidR="00ED1032" w:rsidRPr="00A146F5">
        <w:rPr>
          <w:rFonts w:ascii="Calibri" w:hAnsi="Calibri" w:cs="Calibri"/>
          <w:i/>
          <w:color w:val="000000" w:themeColor="text1"/>
          <w:sz w:val="22"/>
          <w:szCs w:val="22"/>
        </w:rPr>
        <w:t>otrzyma 0 pkt.</w:t>
      </w:r>
    </w:p>
    <w:p w:rsidR="00A81D37" w:rsidRPr="008D56B9" w:rsidRDefault="00A81D37" w:rsidP="00A81D37">
      <w:pPr>
        <w:jc w:val="both"/>
        <w:rPr>
          <w:rFonts w:asciiTheme="minorHAnsi" w:hAnsiTheme="minorHAnsi" w:cstheme="minorHAnsi"/>
          <w:b/>
          <w:strike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OŚWIADCZENIA: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Ja (my) niżej podpisany(i) oświadczam(y), że:</w:t>
      </w:r>
    </w:p>
    <w:p w:rsidR="00A81D37" w:rsidRPr="003F6981" w:rsidRDefault="00A81D37" w:rsidP="00345235">
      <w:pPr>
        <w:numPr>
          <w:ilvl w:val="0"/>
          <w:numId w:val="1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Zapoznałem(liśmy) się z SWZ (w tym ze wzorem umowy i opisem przedmiotu zamówienia) i nie wnoszę(wnosimy) do niego zastrzeżeń oraz przyjmuję</w:t>
      </w:r>
      <w:proofErr w:type="spellStart"/>
      <w:r w:rsidRPr="003F6981">
        <w:rPr>
          <w:rFonts w:asciiTheme="minorHAnsi" w:hAnsiTheme="minorHAnsi" w:cstheme="minorHAnsi"/>
          <w:sz w:val="22"/>
          <w:szCs w:val="22"/>
        </w:rPr>
        <w:t>(em</w:t>
      </w:r>
      <w:proofErr w:type="spellEnd"/>
      <w:r w:rsidRPr="003F6981">
        <w:rPr>
          <w:rFonts w:asciiTheme="minorHAnsi" w:hAnsiTheme="minorHAnsi" w:cstheme="minorHAnsi"/>
          <w:sz w:val="22"/>
          <w:szCs w:val="22"/>
        </w:rPr>
        <w:t>y) warunki w nim zawarte;</w:t>
      </w:r>
    </w:p>
    <w:p w:rsidR="00A81D37" w:rsidRPr="003F6981" w:rsidRDefault="00A81D37" w:rsidP="00345235">
      <w:pPr>
        <w:numPr>
          <w:ilvl w:val="0"/>
          <w:numId w:val="1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Gwarantuję</w:t>
      </w:r>
      <w:proofErr w:type="spellStart"/>
      <w:r w:rsidRPr="003F6981">
        <w:rPr>
          <w:rFonts w:asciiTheme="minorHAnsi" w:hAnsiTheme="minorHAnsi" w:cstheme="minorHAnsi"/>
          <w:sz w:val="22"/>
          <w:szCs w:val="22"/>
        </w:rPr>
        <w:t>(em</w:t>
      </w:r>
      <w:proofErr w:type="spellEnd"/>
      <w:r w:rsidRPr="003F6981">
        <w:rPr>
          <w:rFonts w:asciiTheme="minorHAnsi" w:hAnsiTheme="minorHAnsi" w:cstheme="minorHAnsi"/>
          <w:sz w:val="22"/>
          <w:szCs w:val="22"/>
        </w:rPr>
        <w:t>y) wykonanie niniejszego zamówienia zgodnie z treścią SWZ, wyjaśnieniami do SWZ oraz wprowadzonymi do niego zmianami;</w:t>
      </w:r>
    </w:p>
    <w:p w:rsidR="00A81D37" w:rsidRPr="003F6981" w:rsidRDefault="00A81D37" w:rsidP="00345235">
      <w:pPr>
        <w:numPr>
          <w:ilvl w:val="0"/>
          <w:numId w:val="1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W przypadku uznania mojej(naszej) oferty za najkorzystniejszą zobowiązuję</w:t>
      </w:r>
      <w:proofErr w:type="spellStart"/>
      <w:r w:rsidRPr="003F6981">
        <w:rPr>
          <w:rFonts w:asciiTheme="minorHAnsi" w:hAnsiTheme="minorHAnsi" w:cstheme="minorHAnsi"/>
          <w:sz w:val="22"/>
          <w:szCs w:val="22"/>
        </w:rPr>
        <w:t>(em</w:t>
      </w:r>
      <w:proofErr w:type="spellEnd"/>
      <w:r w:rsidRPr="003F6981">
        <w:rPr>
          <w:rFonts w:asciiTheme="minorHAnsi" w:hAnsiTheme="minorHAnsi" w:cstheme="minorHAnsi"/>
          <w:sz w:val="22"/>
          <w:szCs w:val="22"/>
        </w:rPr>
        <w:t>y) się zawrzeć umowę w miejscu i terminie wskazanym przez Zamawiającego oraz dopełnić wszelkich obowiązków wynikających z jej zawarcia;</w:t>
      </w:r>
    </w:p>
    <w:p w:rsidR="00A81D37" w:rsidRPr="003F6981" w:rsidRDefault="00A81D37" w:rsidP="00345235">
      <w:pPr>
        <w:numPr>
          <w:ilvl w:val="0"/>
          <w:numId w:val="1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Uważam(y) się za związanego(</w:t>
      </w:r>
      <w:proofErr w:type="spellStart"/>
      <w:r w:rsidRPr="003F698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F6981">
        <w:rPr>
          <w:rFonts w:asciiTheme="minorHAnsi" w:hAnsiTheme="minorHAnsi" w:cstheme="minorHAnsi"/>
          <w:sz w:val="22"/>
          <w:szCs w:val="22"/>
        </w:rPr>
        <w:t>) niniejszą ofertą zgodnie z zapisami SWZ,</w:t>
      </w:r>
    </w:p>
    <w:p w:rsidR="00A81D37" w:rsidRPr="003F6981" w:rsidRDefault="00A81D37" w:rsidP="00345235">
      <w:pPr>
        <w:numPr>
          <w:ilvl w:val="0"/>
          <w:numId w:val="1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Akceptuję(my), iż zapłata za zrealizowanie zamówienia następować będzie na zasadach opisanych we wzorze umowy,</w:t>
      </w:r>
    </w:p>
    <w:p w:rsidR="00A81D37" w:rsidRPr="003F6981" w:rsidRDefault="00A81D37" w:rsidP="00345235">
      <w:pPr>
        <w:numPr>
          <w:ilvl w:val="0"/>
          <w:numId w:val="1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lastRenderedPageBreak/>
        <w:t>Oświadczam(y), że wszystkie informacje podane w załączonych do oferty oświadczeniach są aktualne i zgodne z prawdą oraz zostały przedstawione z pełną świadomością konsekwencji wprowadzenia Zamawiającego w błąd przy przedstawieniu informacji.</w:t>
      </w:r>
    </w:p>
    <w:p w:rsidR="009746A6" w:rsidRPr="009746A6" w:rsidRDefault="00A81D37" w:rsidP="009746A6">
      <w:pPr>
        <w:numPr>
          <w:ilvl w:val="0"/>
          <w:numId w:val="1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 xml:space="preserve">Oświadczam(y), że </w:t>
      </w:r>
      <w:r w:rsidRPr="009746A6">
        <w:rPr>
          <w:rFonts w:ascii="Calibri" w:hAnsi="Calibri" w:cs="Calibri"/>
          <w:sz w:val="22"/>
          <w:szCs w:val="22"/>
        </w:rPr>
        <w:t xml:space="preserve">wypełniłem obowiązki informacyjne przewidziane  w art. 13 lub art. 14 RODO wobec osób fizycznych, od których dane osobowe bezpośrednio lub pośrednio pozyskałem </w:t>
      </w:r>
      <w:r w:rsidR="006026A5">
        <w:rPr>
          <w:rFonts w:ascii="Calibri" w:hAnsi="Calibri" w:cs="Calibri"/>
          <w:sz w:val="22"/>
          <w:szCs w:val="22"/>
        </w:rPr>
        <w:br/>
      </w:r>
      <w:r w:rsidRPr="009746A6">
        <w:rPr>
          <w:rFonts w:ascii="Calibri" w:hAnsi="Calibri" w:cs="Calibri"/>
          <w:sz w:val="22"/>
          <w:szCs w:val="22"/>
        </w:rPr>
        <w:t>w celu ubiegania się o udzielenie Zamówienia publicznego w niniejszym postępowaniu.</w:t>
      </w:r>
    </w:p>
    <w:p w:rsidR="009746A6" w:rsidRPr="009746A6" w:rsidRDefault="009746A6" w:rsidP="009746A6">
      <w:pPr>
        <w:numPr>
          <w:ilvl w:val="0"/>
          <w:numId w:val="1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746A6">
        <w:rPr>
          <w:rFonts w:ascii="Calibri" w:hAnsi="Calibri" w:cs="Calibri"/>
          <w:sz w:val="22"/>
          <w:szCs w:val="22"/>
        </w:rPr>
        <w:t xml:space="preserve">zamierzam(y) powierzyć wykonanie następujących części zamówienia podmiotowi, jako </w:t>
      </w:r>
      <w:r w:rsidRPr="009746A6">
        <w:rPr>
          <w:rFonts w:ascii="Calibri" w:hAnsi="Calibri" w:cs="Calibri"/>
          <w:b/>
          <w:sz w:val="22"/>
          <w:szCs w:val="22"/>
        </w:rPr>
        <w:t>podwykonawcy</w:t>
      </w:r>
      <w:r w:rsidRPr="009746A6">
        <w:rPr>
          <w:rFonts w:ascii="Calibri" w:hAnsi="Calibri" w:cs="Calibri"/>
          <w:sz w:val="22"/>
          <w:szCs w:val="22"/>
        </w:rPr>
        <w:t xml:space="preserve">, </w:t>
      </w:r>
      <w:r w:rsidRPr="009746A6">
        <w:rPr>
          <w:rFonts w:ascii="Calibri" w:hAnsi="Calibri" w:cs="Calibri"/>
          <w:b/>
          <w:sz w:val="22"/>
          <w:szCs w:val="22"/>
          <w:u w:val="single"/>
        </w:rPr>
        <w:t xml:space="preserve">udostępniającemu swoje </w:t>
      </w:r>
      <w:proofErr w:type="spellStart"/>
      <w:r w:rsidRPr="009746A6">
        <w:rPr>
          <w:rFonts w:ascii="Calibri" w:hAnsi="Calibri" w:cs="Calibri"/>
          <w:b/>
          <w:sz w:val="22"/>
          <w:szCs w:val="22"/>
          <w:u w:val="single"/>
        </w:rPr>
        <w:t>zasobyw</w:t>
      </w:r>
      <w:proofErr w:type="spellEnd"/>
      <w:r w:rsidRPr="009746A6">
        <w:rPr>
          <w:rFonts w:ascii="Calibri" w:hAnsi="Calibri" w:cs="Calibri"/>
          <w:b/>
          <w:sz w:val="22"/>
          <w:szCs w:val="22"/>
          <w:u w:val="single"/>
        </w:rPr>
        <w:t xml:space="preserve"> celu spełnienia warunków udziału </w:t>
      </w:r>
      <w:r w:rsidR="006026A5">
        <w:rPr>
          <w:rFonts w:ascii="Calibri" w:hAnsi="Calibri" w:cs="Calibri"/>
          <w:b/>
          <w:sz w:val="22"/>
          <w:szCs w:val="22"/>
          <w:u w:val="single"/>
        </w:rPr>
        <w:br/>
      </w:r>
      <w:r w:rsidRPr="009746A6">
        <w:rPr>
          <w:rFonts w:ascii="Calibri" w:hAnsi="Calibri" w:cs="Calibri"/>
          <w:b/>
          <w:sz w:val="22"/>
          <w:szCs w:val="22"/>
          <w:u w:val="single"/>
        </w:rPr>
        <w:t>w postępowaniu</w:t>
      </w:r>
      <w:r w:rsidRPr="009746A6">
        <w:rPr>
          <w:rFonts w:ascii="Calibri" w:hAnsi="Calibri" w:cs="Calibri"/>
          <w:sz w:val="22"/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2880"/>
        <w:gridCol w:w="5592"/>
      </w:tblGrid>
      <w:tr w:rsidR="009746A6" w:rsidRPr="003F6981" w:rsidTr="009746A6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9746A6" w:rsidRPr="003F6981" w:rsidRDefault="009746A6" w:rsidP="009746A6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746A6" w:rsidRPr="003F6981" w:rsidRDefault="009746A6" w:rsidP="009746A6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Firma podwykonawcy</w:t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746A6" w:rsidRPr="003F6981" w:rsidRDefault="009746A6" w:rsidP="009746A6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Część zamówienia</w:t>
            </w:r>
          </w:p>
        </w:tc>
      </w:tr>
      <w:tr w:rsidR="009746A6" w:rsidRPr="003F6981" w:rsidTr="009746A6">
        <w:trPr>
          <w:trHeight w:val="621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746A6" w:rsidRPr="003F6981" w:rsidRDefault="009746A6" w:rsidP="009746A6">
            <w:pPr>
              <w:widowControl w:val="0"/>
              <w:spacing w:before="120" w:after="120" w:line="480" w:lineRule="auto"/>
              <w:jc w:val="center"/>
              <w:rPr>
                <w:rFonts w:asciiTheme="minorHAnsi" w:hAnsiTheme="minorHAnsi" w:cstheme="minorHAnsi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9746A6" w:rsidRPr="003F6981" w:rsidRDefault="009746A6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:rsidR="009746A6" w:rsidRPr="003F6981" w:rsidRDefault="009746A6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46A6" w:rsidRPr="003F6981" w:rsidTr="009746A6">
        <w:trPr>
          <w:trHeight w:val="4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746A6" w:rsidRPr="003F6981" w:rsidRDefault="009746A6" w:rsidP="009746A6">
            <w:pPr>
              <w:widowControl w:val="0"/>
              <w:spacing w:before="120" w:after="120" w:line="480" w:lineRule="auto"/>
              <w:jc w:val="center"/>
              <w:rPr>
                <w:rFonts w:asciiTheme="minorHAnsi" w:hAnsiTheme="minorHAnsi" w:cstheme="minorHAnsi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:rsidR="009746A6" w:rsidRPr="003F6981" w:rsidRDefault="009746A6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:rsidR="009746A6" w:rsidRPr="003F6981" w:rsidRDefault="009746A6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6A5CA8" w:rsidRPr="003F6981" w:rsidRDefault="006A5CA8" w:rsidP="00745A3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A81D37" w:rsidRPr="003F6981" w:rsidRDefault="00A81D37" w:rsidP="00345235">
      <w:pPr>
        <w:numPr>
          <w:ilvl w:val="0"/>
          <w:numId w:val="1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 xml:space="preserve">Zamierzam(y) powierzyć podwykonawcom, na których zdolnościach Wykonawca </w:t>
      </w:r>
      <w:r w:rsidRPr="003F6981">
        <w:rPr>
          <w:rFonts w:asciiTheme="minorHAnsi" w:hAnsiTheme="minorHAnsi" w:cstheme="minorHAnsi"/>
          <w:b/>
          <w:sz w:val="22"/>
          <w:szCs w:val="22"/>
          <w:u w:val="single"/>
        </w:rPr>
        <w:t>nie polega,</w:t>
      </w:r>
      <w:r w:rsidRPr="003F6981">
        <w:rPr>
          <w:rFonts w:asciiTheme="minorHAnsi" w:hAnsiTheme="minorHAnsi" w:cstheme="minorHAnsi"/>
          <w:sz w:val="22"/>
          <w:szCs w:val="22"/>
        </w:rPr>
        <w:t xml:space="preserve"> następujące części zamówienia: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2880"/>
        <w:gridCol w:w="5592"/>
      </w:tblGrid>
      <w:tr w:rsidR="00A81D37" w:rsidRPr="003F6981" w:rsidTr="009746A6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A81D37" w:rsidRPr="003F6981" w:rsidRDefault="00A81D37" w:rsidP="009746A6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A81D37" w:rsidRPr="003F6981" w:rsidRDefault="00A81D37" w:rsidP="009746A6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Firma podwykonawcy</w:t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81D37" w:rsidRPr="003F6981" w:rsidRDefault="00A81D37" w:rsidP="009746A6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Część zamówienia</w:t>
            </w:r>
          </w:p>
        </w:tc>
      </w:tr>
      <w:tr w:rsidR="00A81D37" w:rsidRPr="003F6981" w:rsidTr="009746A6">
        <w:trPr>
          <w:trHeight w:val="621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A81D37" w:rsidRPr="003F6981" w:rsidRDefault="00A81D37" w:rsidP="009746A6">
            <w:pPr>
              <w:widowControl w:val="0"/>
              <w:spacing w:before="120" w:after="120" w:line="480" w:lineRule="auto"/>
              <w:jc w:val="center"/>
              <w:rPr>
                <w:rFonts w:asciiTheme="minorHAnsi" w:hAnsiTheme="minorHAnsi" w:cstheme="minorHAnsi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A81D37" w:rsidRPr="003F6981" w:rsidRDefault="00A81D37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:rsidR="00A81D37" w:rsidRPr="003F6981" w:rsidRDefault="00A81D37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1D37" w:rsidRPr="003F6981" w:rsidTr="009746A6">
        <w:trPr>
          <w:trHeight w:val="4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81D37" w:rsidRPr="003F6981" w:rsidRDefault="00A81D37" w:rsidP="009746A6">
            <w:pPr>
              <w:widowControl w:val="0"/>
              <w:spacing w:before="120" w:after="120" w:line="480" w:lineRule="auto"/>
              <w:jc w:val="center"/>
              <w:rPr>
                <w:rFonts w:asciiTheme="minorHAnsi" w:hAnsiTheme="minorHAnsi" w:cstheme="minorHAnsi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:rsidR="00A81D37" w:rsidRPr="003F6981" w:rsidRDefault="00A81D37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:rsidR="00A81D37" w:rsidRPr="003F6981" w:rsidRDefault="00A81D37" w:rsidP="009746A6">
            <w:pPr>
              <w:widowControl w:val="0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D1032" w:rsidRPr="00ED1032" w:rsidRDefault="00ED1032" w:rsidP="00ED1032">
      <w:pPr>
        <w:pStyle w:val="Akapitzlist"/>
        <w:widowControl w:val="0"/>
        <w:ind w:left="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A81D37" w:rsidRPr="003F6981" w:rsidRDefault="00A81D37" w:rsidP="006A5CA8">
      <w:pPr>
        <w:pStyle w:val="Akapitzlist"/>
        <w:widowControl w:val="0"/>
        <w:numPr>
          <w:ilvl w:val="0"/>
          <w:numId w:val="1"/>
        </w:numPr>
        <w:tabs>
          <w:tab w:val="clear" w:pos="0"/>
        </w:tabs>
        <w:ind w:left="0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F6981">
        <w:rPr>
          <w:rFonts w:asciiTheme="minorHAnsi" w:hAnsiTheme="minorHAnsi" w:cstheme="minorHAnsi"/>
          <w:sz w:val="22"/>
          <w:szCs w:val="22"/>
        </w:rPr>
        <w:t>Na podstawie art. 127 ust. 2 ustawy z dnia 11 września 2019 r. Prawo zamówień publicznych (</w:t>
      </w:r>
      <w:proofErr w:type="spellStart"/>
      <w:r w:rsidRPr="003F698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F6981">
        <w:rPr>
          <w:rFonts w:asciiTheme="minorHAnsi" w:hAnsiTheme="minorHAnsi" w:cstheme="minorHAnsi"/>
          <w:sz w:val="22"/>
          <w:szCs w:val="22"/>
        </w:rPr>
        <w:t xml:space="preserve">) </w:t>
      </w:r>
      <w:r w:rsidRPr="003F6981">
        <w:rPr>
          <w:rFonts w:asciiTheme="minorHAnsi" w:hAnsiTheme="minorHAnsi" w:cstheme="minorHAnsi"/>
          <w:sz w:val="22"/>
          <w:szCs w:val="22"/>
          <w:u w:val="single"/>
        </w:rPr>
        <w:t>wskazuję</w:t>
      </w:r>
      <w:r w:rsidRPr="003F6981">
        <w:rPr>
          <w:rFonts w:asciiTheme="minorHAnsi" w:hAnsiTheme="minorHAnsi" w:cstheme="minorHAnsi"/>
          <w:sz w:val="22"/>
          <w:szCs w:val="22"/>
        </w:rPr>
        <w:t xml:space="preserve"> nazwę i numer postępowania (oznaczenie sprawy) o udzielenie zamówienia publicznego oraz </w:t>
      </w:r>
      <w:r w:rsidRPr="003F6981">
        <w:rPr>
          <w:rFonts w:asciiTheme="minorHAnsi" w:hAnsiTheme="minorHAnsi" w:cstheme="minorHAnsi"/>
          <w:sz w:val="22"/>
          <w:szCs w:val="22"/>
          <w:u w:val="single"/>
        </w:rPr>
        <w:t>podmiotowe środki dowodowe, które znajdują się w posiadaniu Zamawiającego</w:t>
      </w:r>
      <w:r w:rsidRPr="003F6981">
        <w:rPr>
          <w:rFonts w:asciiTheme="minorHAnsi" w:hAnsiTheme="minorHAnsi" w:cstheme="minorHAnsi"/>
          <w:sz w:val="22"/>
          <w:szCs w:val="22"/>
        </w:rPr>
        <w:t xml:space="preserve">, </w:t>
      </w:r>
      <w:r w:rsidR="00352CE5">
        <w:rPr>
          <w:rFonts w:asciiTheme="minorHAnsi" w:hAnsiTheme="minorHAnsi" w:cstheme="minorHAnsi"/>
          <w:sz w:val="22"/>
          <w:szCs w:val="22"/>
        </w:rPr>
        <w:br/>
      </w:r>
      <w:r w:rsidRPr="003F6981">
        <w:rPr>
          <w:rFonts w:asciiTheme="minorHAnsi" w:hAnsiTheme="minorHAnsi" w:cstheme="minorHAnsi"/>
          <w:sz w:val="22"/>
          <w:szCs w:val="22"/>
        </w:rPr>
        <w:t xml:space="preserve">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3F698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F6981">
        <w:rPr>
          <w:rFonts w:asciiTheme="minorHAnsi" w:hAnsiTheme="minorHAnsi" w:cstheme="minorHAnsi"/>
          <w:sz w:val="22"/>
          <w:szCs w:val="22"/>
        </w:rPr>
        <w:t xml:space="preserve">, </w:t>
      </w:r>
      <w:r w:rsidRPr="003F6981">
        <w:rPr>
          <w:rFonts w:asciiTheme="minorHAnsi" w:hAnsiTheme="minorHAnsi" w:cstheme="minorHAnsi"/>
          <w:sz w:val="22"/>
          <w:szCs w:val="22"/>
          <w:u w:val="single"/>
        </w:rPr>
        <w:t xml:space="preserve">w celu potwierdzenia okoliczności, o których mowa  w art. 273 ust. 1 ustawy </w:t>
      </w:r>
      <w:proofErr w:type="spellStart"/>
      <w:r w:rsidRPr="003F6981">
        <w:rPr>
          <w:rFonts w:asciiTheme="minorHAnsi" w:hAnsiTheme="minorHAnsi" w:cstheme="minorHAnsi"/>
          <w:sz w:val="22"/>
          <w:szCs w:val="22"/>
          <w:u w:val="single"/>
        </w:rPr>
        <w:t>Pzp</w:t>
      </w:r>
      <w:proofErr w:type="spellEnd"/>
      <w:r w:rsidRPr="003F6981">
        <w:rPr>
          <w:rFonts w:asciiTheme="minorHAnsi" w:hAnsiTheme="minorHAnsi" w:cstheme="minorHAnsi"/>
          <w:sz w:val="22"/>
          <w:szCs w:val="22"/>
          <w:u w:val="single"/>
        </w:rPr>
        <w:t xml:space="preserve"> i potwierdzam ich prawidłowość i aktualność.</w:t>
      </w:r>
    </w:p>
    <w:p w:rsidR="00A81D37" w:rsidRPr="003F6981" w:rsidRDefault="00A81D37" w:rsidP="00A81D37">
      <w:pPr>
        <w:widowControl w:val="0"/>
        <w:spacing w:line="276" w:lineRule="auto"/>
        <w:rPr>
          <w:rFonts w:asciiTheme="minorHAnsi" w:hAnsiTheme="minorHAnsi" w:cstheme="minorHAnsi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18"/>
          <w:szCs w:val="18"/>
        </w:rPr>
      </w:pPr>
      <w:r w:rsidRPr="003F6981">
        <w:rPr>
          <w:rFonts w:asciiTheme="minorHAnsi" w:hAnsiTheme="minorHAnsi" w:cstheme="minorHAnsi"/>
          <w:sz w:val="18"/>
          <w:szCs w:val="18"/>
        </w:rPr>
        <w:t>(należy wypełnić, jeżeli oświadczenia lub dokumenty, o których mowa w § 6-9</w:t>
      </w:r>
      <w:r w:rsidRPr="003F6981">
        <w:rPr>
          <w:rFonts w:asciiTheme="minorHAnsi" w:hAnsiTheme="minorHAnsi" w:cstheme="minorHAnsi"/>
          <w:i/>
          <w:sz w:val="18"/>
          <w:szCs w:val="18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3F6981">
        <w:rPr>
          <w:rFonts w:asciiTheme="minorHAnsi" w:hAnsiTheme="minorHAnsi" w:cstheme="minorHAnsi"/>
          <w:sz w:val="18"/>
          <w:szCs w:val="18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3F698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3F6981">
        <w:rPr>
          <w:rFonts w:asciiTheme="minorHAnsi" w:hAnsiTheme="minorHAnsi" w:cstheme="minorHAnsi"/>
          <w:sz w:val="18"/>
          <w:szCs w:val="18"/>
        </w:rPr>
        <w:t>)</w:t>
      </w:r>
    </w:p>
    <w:p w:rsidR="00A81D37" w:rsidRDefault="00A81D37" w:rsidP="00A81D37">
      <w:pPr>
        <w:rPr>
          <w:rFonts w:asciiTheme="minorHAnsi" w:hAnsiTheme="minorHAnsi" w:cstheme="minorHAnsi"/>
          <w:sz w:val="20"/>
          <w:szCs w:val="20"/>
        </w:rPr>
      </w:pPr>
    </w:p>
    <w:p w:rsidR="00ED1032" w:rsidRDefault="00ED1032" w:rsidP="00A81D37">
      <w:pPr>
        <w:rPr>
          <w:rFonts w:asciiTheme="minorHAnsi" w:hAnsiTheme="minorHAnsi" w:cstheme="minorHAnsi"/>
          <w:sz w:val="20"/>
          <w:szCs w:val="20"/>
        </w:rPr>
      </w:pPr>
    </w:p>
    <w:p w:rsidR="00ED1032" w:rsidRDefault="00ED1032" w:rsidP="00A81D37">
      <w:pPr>
        <w:rPr>
          <w:rFonts w:asciiTheme="minorHAnsi" w:hAnsiTheme="minorHAnsi" w:cstheme="minorHAnsi"/>
          <w:sz w:val="20"/>
          <w:szCs w:val="20"/>
        </w:rPr>
      </w:pPr>
    </w:p>
    <w:p w:rsidR="00ED1032" w:rsidRDefault="00ED1032" w:rsidP="00A81D37">
      <w:pPr>
        <w:rPr>
          <w:rFonts w:asciiTheme="minorHAnsi" w:hAnsiTheme="minorHAnsi" w:cstheme="minorHAnsi"/>
          <w:sz w:val="20"/>
          <w:szCs w:val="20"/>
        </w:rPr>
      </w:pPr>
    </w:p>
    <w:p w:rsidR="00ED1032" w:rsidRPr="003F6981" w:rsidRDefault="00ED1032" w:rsidP="00A81D37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2835"/>
        <w:gridCol w:w="3508"/>
      </w:tblGrid>
      <w:tr w:rsidR="00A81D37" w:rsidRPr="003F6981" w:rsidTr="009746A6">
        <w:tc>
          <w:tcPr>
            <w:tcW w:w="2409" w:type="dxa"/>
            <w:shd w:val="clear" w:color="auto" w:fill="auto"/>
            <w:vAlign w:val="center"/>
          </w:tcPr>
          <w:p w:rsidR="00A81D37" w:rsidRPr="003F6981" w:rsidRDefault="00A81D37" w:rsidP="009746A6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Nazwa postępowania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1D37" w:rsidRPr="003F6981" w:rsidRDefault="00A81D37" w:rsidP="009746A6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b/>
                <w:sz w:val="18"/>
                <w:szCs w:val="18"/>
              </w:rPr>
              <w:t>Numer postępowania</w:t>
            </w: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shd w:val="clear" w:color="auto" w:fill="auto"/>
            <w:vAlign w:val="center"/>
          </w:tcPr>
          <w:p w:rsidR="00A81D37" w:rsidRPr="003F6981" w:rsidRDefault="00A81D37" w:rsidP="009746A6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b/>
                <w:sz w:val="18"/>
                <w:szCs w:val="18"/>
              </w:rPr>
              <w:t>Rodzaj oświadczeń lub dokumentów (</w:t>
            </w:r>
            <w:r w:rsidRPr="003F6981">
              <w:rPr>
                <w:rFonts w:asciiTheme="minorHAnsi" w:hAnsiTheme="minorHAnsi" w:cstheme="minorHAnsi"/>
                <w:i/>
                <w:sz w:val="18"/>
                <w:szCs w:val="18"/>
              </w:rPr>
              <w:t>znajdujących się w posiadaniu zamawiającego).</w:t>
            </w:r>
            <w:r w:rsidRPr="003F698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  <w:r w:rsidRPr="003F698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A81D37" w:rsidRPr="003F6981" w:rsidTr="009746A6">
        <w:tc>
          <w:tcPr>
            <w:tcW w:w="2409" w:type="dxa"/>
            <w:shd w:val="clear" w:color="auto" w:fill="auto"/>
          </w:tcPr>
          <w:p w:rsidR="00A81D37" w:rsidRPr="003F6981" w:rsidRDefault="00A81D37" w:rsidP="009746A6">
            <w:pPr>
              <w:widowControl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1D37" w:rsidRPr="003F6981" w:rsidRDefault="00A81D37" w:rsidP="009746A6">
            <w:pPr>
              <w:widowControl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1D37" w:rsidRPr="003F6981" w:rsidRDefault="00A81D37" w:rsidP="009746A6">
            <w:pPr>
              <w:widowControl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81D37" w:rsidRPr="003F6981" w:rsidRDefault="00A81D37" w:rsidP="009746A6">
            <w:pPr>
              <w:widowControl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08" w:type="dxa"/>
            <w:shd w:val="clear" w:color="auto" w:fill="auto"/>
          </w:tcPr>
          <w:p w:rsidR="00A81D37" w:rsidRPr="003F6981" w:rsidRDefault="00A81D37" w:rsidP="009746A6">
            <w:pPr>
              <w:widowControl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81D37" w:rsidRPr="003F6981" w:rsidRDefault="00A81D37" w:rsidP="00A81D37">
      <w:pPr>
        <w:rPr>
          <w:rFonts w:asciiTheme="minorHAnsi" w:hAnsiTheme="minorHAnsi" w:cstheme="minorHAnsi"/>
          <w:sz w:val="20"/>
          <w:szCs w:val="20"/>
        </w:rPr>
      </w:pPr>
    </w:p>
    <w:p w:rsidR="00A81D37" w:rsidRPr="003F6981" w:rsidRDefault="00A81D37" w:rsidP="00345235">
      <w:pPr>
        <w:numPr>
          <w:ilvl w:val="0"/>
          <w:numId w:val="1"/>
        </w:numPr>
        <w:tabs>
          <w:tab w:val="clear" w:pos="0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b/>
          <w:color w:val="000000"/>
          <w:szCs w:val="22"/>
        </w:rPr>
      </w:pPr>
      <w:r w:rsidRPr="003F6981">
        <w:rPr>
          <w:rFonts w:asciiTheme="minorHAnsi" w:hAnsiTheme="minorHAnsi" w:cstheme="minorHAnsi"/>
          <w:b/>
          <w:color w:val="000000"/>
          <w:szCs w:val="22"/>
        </w:rPr>
        <w:t>Wykonawca jest</w:t>
      </w:r>
      <w:r w:rsidRPr="003F6981">
        <w:rPr>
          <w:rFonts w:asciiTheme="minorHAnsi" w:hAnsiTheme="minorHAnsi" w:cstheme="minorHAnsi"/>
          <w:color w:val="000000"/>
          <w:szCs w:val="22"/>
        </w:rPr>
        <w:t>:</w:t>
      </w:r>
      <w:r w:rsidRPr="003F6981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:rsidR="00A81D37" w:rsidRPr="003F6981" w:rsidRDefault="00A81D37" w:rsidP="006A5CA8">
      <w:pPr>
        <w:numPr>
          <w:ilvl w:val="0"/>
          <w:numId w:val="4"/>
        </w:numPr>
        <w:tabs>
          <w:tab w:val="center" w:pos="-2127"/>
        </w:tabs>
        <w:ind w:left="993" w:hanging="426"/>
        <w:jc w:val="both"/>
        <w:rPr>
          <w:rFonts w:asciiTheme="minorHAnsi" w:hAnsiTheme="minorHAnsi" w:cstheme="minorHAnsi"/>
          <w:color w:val="000000"/>
          <w:sz w:val="36"/>
          <w:szCs w:val="36"/>
        </w:rPr>
      </w:pPr>
      <w:r w:rsidRPr="003F6981">
        <w:rPr>
          <w:rFonts w:asciiTheme="minorHAnsi" w:hAnsiTheme="minorHAnsi" w:cstheme="minorHAnsi"/>
          <w:color w:val="000000"/>
          <w:sz w:val="44"/>
          <w:szCs w:val="44"/>
          <w:vertAlign w:val="superscript"/>
        </w:rPr>
        <w:t>*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  </w:t>
      </w:r>
      <w:r w:rsidRPr="003F6981">
        <w:rPr>
          <w:rFonts w:asciiTheme="minorHAnsi" w:hAnsiTheme="minorHAnsi" w:cstheme="minorHAnsi"/>
          <w:color w:val="000000"/>
        </w:rPr>
        <w:t>mikroprzedsiębiorstwem</w:t>
      </w:r>
      <w:r w:rsidRPr="003F6981">
        <w:rPr>
          <w:rFonts w:asciiTheme="minorHAnsi" w:hAnsiTheme="minorHAnsi" w:cstheme="minorHAnsi"/>
          <w:color w:val="000000"/>
          <w:sz w:val="36"/>
          <w:szCs w:val="36"/>
        </w:rPr>
        <w:t xml:space="preserve"> 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</w:t>
      </w:r>
    </w:p>
    <w:p w:rsidR="00A81D37" w:rsidRPr="003F6981" w:rsidRDefault="00A81D37" w:rsidP="006A5CA8">
      <w:pPr>
        <w:numPr>
          <w:ilvl w:val="0"/>
          <w:numId w:val="4"/>
        </w:numPr>
        <w:tabs>
          <w:tab w:val="center" w:pos="-2127"/>
        </w:tabs>
        <w:ind w:left="993" w:hanging="426"/>
        <w:jc w:val="both"/>
        <w:rPr>
          <w:rFonts w:asciiTheme="minorHAnsi" w:hAnsiTheme="minorHAnsi" w:cstheme="minorHAnsi"/>
          <w:color w:val="000000"/>
          <w:sz w:val="36"/>
          <w:szCs w:val="36"/>
        </w:rPr>
      </w:pPr>
      <w:r w:rsidRPr="003F6981">
        <w:rPr>
          <w:rFonts w:asciiTheme="minorHAnsi" w:hAnsiTheme="minorHAnsi" w:cstheme="minorHAnsi"/>
          <w:color w:val="000000"/>
          <w:sz w:val="44"/>
          <w:szCs w:val="44"/>
          <w:vertAlign w:val="superscript"/>
        </w:rPr>
        <w:t>*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  </w:t>
      </w:r>
      <w:r w:rsidRPr="003F6981">
        <w:rPr>
          <w:rFonts w:asciiTheme="minorHAnsi" w:hAnsiTheme="minorHAnsi" w:cstheme="minorHAnsi"/>
          <w:color w:val="000000"/>
        </w:rPr>
        <w:t xml:space="preserve">małym przedsiębiorstwem </w:t>
      </w:r>
      <w:r w:rsidRPr="003F6981">
        <w:rPr>
          <w:rFonts w:asciiTheme="minorHAnsi" w:hAnsiTheme="minorHAnsi" w:cstheme="minorHAnsi"/>
          <w:color w:val="000000"/>
          <w:sz w:val="36"/>
          <w:szCs w:val="36"/>
        </w:rPr>
        <w:t xml:space="preserve"> 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</w:t>
      </w:r>
    </w:p>
    <w:p w:rsidR="00A81D37" w:rsidRPr="003F6981" w:rsidRDefault="00A81D37" w:rsidP="006A5CA8">
      <w:pPr>
        <w:numPr>
          <w:ilvl w:val="0"/>
          <w:numId w:val="4"/>
        </w:numPr>
        <w:tabs>
          <w:tab w:val="center" w:pos="-2127"/>
        </w:tabs>
        <w:ind w:left="993" w:hanging="426"/>
        <w:jc w:val="both"/>
        <w:rPr>
          <w:rFonts w:asciiTheme="minorHAnsi" w:hAnsiTheme="minorHAnsi" w:cstheme="minorHAnsi"/>
          <w:color w:val="000000"/>
          <w:sz w:val="36"/>
          <w:szCs w:val="36"/>
        </w:rPr>
      </w:pPr>
      <w:r w:rsidRPr="003F6981">
        <w:rPr>
          <w:rFonts w:asciiTheme="minorHAnsi" w:hAnsiTheme="minorHAnsi" w:cstheme="minorHAnsi"/>
          <w:color w:val="000000"/>
          <w:sz w:val="44"/>
          <w:szCs w:val="44"/>
          <w:vertAlign w:val="superscript"/>
        </w:rPr>
        <w:t>*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  </w:t>
      </w:r>
      <w:r w:rsidRPr="003F6981">
        <w:rPr>
          <w:rFonts w:asciiTheme="minorHAnsi" w:hAnsiTheme="minorHAnsi" w:cstheme="minorHAnsi"/>
          <w:color w:val="000000"/>
        </w:rPr>
        <w:t xml:space="preserve">średnim przedsiębiorstwem </w:t>
      </w:r>
      <w:r w:rsidRPr="003F6981">
        <w:rPr>
          <w:rFonts w:asciiTheme="minorHAnsi" w:hAnsiTheme="minorHAnsi" w:cstheme="minorHAnsi"/>
          <w:color w:val="000000"/>
          <w:sz w:val="36"/>
          <w:szCs w:val="36"/>
        </w:rPr>
        <w:t xml:space="preserve"> 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</w:t>
      </w:r>
      <w:r w:rsidRPr="003F6981">
        <w:rPr>
          <w:rFonts w:asciiTheme="minorHAnsi" w:hAnsiTheme="minorHAnsi" w:cstheme="minorHAnsi"/>
          <w:color w:val="000000"/>
          <w:sz w:val="36"/>
          <w:szCs w:val="36"/>
        </w:rPr>
        <w:t xml:space="preserve"> 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</w:t>
      </w:r>
    </w:p>
    <w:p w:rsidR="00A81D37" w:rsidRPr="003F6981" w:rsidRDefault="00A81D37" w:rsidP="006A5CA8">
      <w:pPr>
        <w:widowControl w:val="0"/>
        <w:numPr>
          <w:ilvl w:val="0"/>
          <w:numId w:val="4"/>
        </w:numPr>
        <w:tabs>
          <w:tab w:val="left" w:pos="993"/>
        </w:tabs>
        <w:ind w:hanging="153"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color w:val="000000"/>
          <w:sz w:val="44"/>
          <w:szCs w:val="44"/>
          <w:vertAlign w:val="superscript"/>
        </w:rPr>
        <w:t>*</w:t>
      </w:r>
      <w:r w:rsidRPr="003F6981">
        <w:rPr>
          <w:rFonts w:asciiTheme="minorHAnsi" w:hAnsiTheme="minorHAnsi" w:cstheme="minorHAnsi"/>
        </w:rPr>
        <w:t xml:space="preserve">  jednoosobowa działalność gospodarcza</w:t>
      </w:r>
    </w:p>
    <w:p w:rsidR="00A81D37" w:rsidRPr="003F6981" w:rsidRDefault="00A81D37" w:rsidP="006A5CA8">
      <w:pPr>
        <w:widowControl w:val="0"/>
        <w:numPr>
          <w:ilvl w:val="0"/>
          <w:numId w:val="4"/>
        </w:numPr>
        <w:tabs>
          <w:tab w:val="left" w:pos="993"/>
        </w:tabs>
        <w:ind w:hanging="153"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color w:val="000000"/>
          <w:sz w:val="44"/>
          <w:szCs w:val="44"/>
          <w:vertAlign w:val="superscript"/>
        </w:rPr>
        <w:t>*</w:t>
      </w:r>
      <w:r w:rsidRPr="003F6981">
        <w:rPr>
          <w:rFonts w:asciiTheme="minorHAnsi" w:hAnsiTheme="minorHAnsi" w:cstheme="minorHAnsi"/>
        </w:rPr>
        <w:t xml:space="preserve">  osoba fizyczna nieprowadząca działalności gospodarczej</w:t>
      </w:r>
    </w:p>
    <w:p w:rsidR="00A81D37" w:rsidRPr="003F6981" w:rsidRDefault="00A81D37" w:rsidP="006A5CA8">
      <w:pPr>
        <w:widowControl w:val="0"/>
        <w:numPr>
          <w:ilvl w:val="0"/>
          <w:numId w:val="4"/>
        </w:numPr>
        <w:tabs>
          <w:tab w:val="left" w:pos="993"/>
        </w:tabs>
        <w:ind w:hanging="153"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color w:val="000000"/>
          <w:sz w:val="44"/>
          <w:szCs w:val="44"/>
          <w:vertAlign w:val="superscript"/>
        </w:rPr>
        <w:t>*</w:t>
      </w:r>
      <w:r w:rsidRPr="003F6981">
        <w:rPr>
          <w:rFonts w:asciiTheme="minorHAnsi" w:hAnsiTheme="minorHAnsi" w:cstheme="minorHAnsi"/>
        </w:rPr>
        <w:t xml:space="preserve">  inny rodzaj</w:t>
      </w:r>
    </w:p>
    <w:p w:rsidR="00A81D37" w:rsidRPr="003F6981" w:rsidRDefault="00A81D37" w:rsidP="006A5CA8">
      <w:pPr>
        <w:tabs>
          <w:tab w:val="center" w:pos="-2127"/>
        </w:tabs>
        <w:ind w:left="426"/>
        <w:rPr>
          <w:rFonts w:asciiTheme="minorHAnsi" w:hAnsiTheme="minorHAnsi" w:cstheme="minorHAnsi"/>
          <w:b/>
          <w:color w:val="000000"/>
          <w:szCs w:val="22"/>
        </w:rPr>
      </w:pPr>
      <w:r w:rsidRPr="003F6981">
        <w:rPr>
          <w:rFonts w:asciiTheme="minorHAnsi" w:hAnsiTheme="minorHAnsi" w:cstheme="minorHAnsi"/>
          <w:b/>
          <w:color w:val="000000"/>
          <w:szCs w:val="22"/>
        </w:rPr>
        <w:t>Wykonawca nie jest</w:t>
      </w:r>
      <w:r w:rsidRPr="003F6981">
        <w:rPr>
          <w:rFonts w:asciiTheme="minorHAnsi" w:hAnsiTheme="minorHAnsi" w:cstheme="minorHAnsi"/>
          <w:color w:val="000000"/>
          <w:szCs w:val="22"/>
        </w:rPr>
        <w:t>:</w:t>
      </w:r>
      <w:r w:rsidRPr="003F6981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:rsidR="00A81D37" w:rsidRPr="003F6981" w:rsidRDefault="00A81D37" w:rsidP="006A5CA8">
      <w:pPr>
        <w:numPr>
          <w:ilvl w:val="0"/>
          <w:numId w:val="4"/>
        </w:numPr>
        <w:tabs>
          <w:tab w:val="center" w:pos="-2127"/>
        </w:tabs>
        <w:ind w:left="993" w:hanging="426"/>
        <w:jc w:val="both"/>
        <w:rPr>
          <w:rFonts w:asciiTheme="minorHAnsi" w:hAnsiTheme="minorHAnsi" w:cstheme="minorHAnsi"/>
          <w:color w:val="000000"/>
          <w:sz w:val="36"/>
          <w:szCs w:val="36"/>
        </w:rPr>
      </w:pPr>
      <w:r w:rsidRPr="003F6981">
        <w:rPr>
          <w:rFonts w:asciiTheme="minorHAnsi" w:hAnsiTheme="minorHAnsi" w:cstheme="minorHAnsi"/>
          <w:color w:val="000000"/>
          <w:sz w:val="44"/>
          <w:szCs w:val="44"/>
          <w:vertAlign w:val="superscript"/>
        </w:rPr>
        <w:t>*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  </w:t>
      </w:r>
      <w:r w:rsidRPr="003F6981">
        <w:rPr>
          <w:rFonts w:asciiTheme="minorHAnsi" w:hAnsiTheme="minorHAnsi" w:cstheme="minorHAnsi"/>
          <w:color w:val="000000"/>
        </w:rPr>
        <w:t>żadnym z ww. przedsiębiorstw</w:t>
      </w:r>
      <w:r w:rsidRPr="003F6981">
        <w:rPr>
          <w:rFonts w:asciiTheme="minorHAnsi" w:hAnsiTheme="minorHAnsi" w:cstheme="minorHAnsi"/>
          <w:color w:val="000000"/>
          <w:sz w:val="36"/>
          <w:szCs w:val="36"/>
        </w:rPr>
        <w:t xml:space="preserve"> </w:t>
      </w:r>
      <w:r w:rsidRPr="003F6981">
        <w:rPr>
          <w:rFonts w:asciiTheme="minorHAnsi" w:hAnsiTheme="minorHAnsi" w:cstheme="minorHAnsi"/>
          <w:color w:val="000000"/>
          <w:sz w:val="36"/>
          <w:szCs w:val="36"/>
          <w:vertAlign w:val="superscript"/>
        </w:rPr>
        <w:t xml:space="preserve"> </w:t>
      </w:r>
    </w:p>
    <w:p w:rsidR="00A81D37" w:rsidRPr="003F6981" w:rsidRDefault="00A81D37" w:rsidP="006A5CA8">
      <w:pPr>
        <w:spacing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3F6981">
        <w:rPr>
          <w:rFonts w:asciiTheme="minorHAnsi" w:hAnsiTheme="minorHAnsi" w:cstheme="minorHAnsi"/>
          <w:sz w:val="28"/>
          <w:szCs w:val="28"/>
        </w:rPr>
        <w:t>*</w:t>
      </w:r>
      <w:r w:rsidRPr="003F6981">
        <w:rPr>
          <w:rFonts w:asciiTheme="minorHAnsi" w:hAnsiTheme="minorHAnsi" w:cstheme="minorHAnsi"/>
          <w:sz w:val="20"/>
          <w:szCs w:val="20"/>
        </w:rPr>
        <w:t xml:space="preserve">  </w:t>
      </w:r>
      <w:r w:rsidRPr="003F6981">
        <w:rPr>
          <w:rFonts w:asciiTheme="minorHAnsi" w:hAnsiTheme="minorHAnsi" w:cstheme="minorHAnsi"/>
          <w:i/>
          <w:sz w:val="20"/>
          <w:szCs w:val="20"/>
        </w:rPr>
        <w:t>zaznaczyć odpowiedni prostokąt</w:t>
      </w:r>
      <w:r w:rsidRPr="003F69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A81D37" w:rsidRPr="003F6981" w:rsidRDefault="00A81D37" w:rsidP="00A81D3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981">
        <w:rPr>
          <w:rFonts w:asciiTheme="minorHAnsi" w:hAnsiTheme="minorHAnsi" w:cstheme="minorHAnsi"/>
          <w:i/>
          <w:sz w:val="20"/>
          <w:szCs w:val="20"/>
        </w:rPr>
        <w:t xml:space="preserve">Przez </w:t>
      </w:r>
      <w:r w:rsidRPr="003F6981">
        <w:rPr>
          <w:rFonts w:asciiTheme="minorHAnsi" w:hAnsiTheme="minorHAnsi" w:cstheme="minorHAnsi"/>
          <w:b/>
          <w:i/>
          <w:sz w:val="20"/>
          <w:szCs w:val="20"/>
        </w:rPr>
        <w:t>Mikroprzedsiębiorstwo</w:t>
      </w:r>
      <w:r w:rsidRPr="003F6981">
        <w:rPr>
          <w:rFonts w:asciiTheme="minorHAnsi" w:hAnsiTheme="minorHAnsi" w:cstheme="minorHAnsi"/>
          <w:i/>
          <w:sz w:val="20"/>
          <w:szCs w:val="20"/>
        </w:rPr>
        <w:t xml:space="preserve"> rozumie się: przedsiębiorstwo, które zatrudnia mniej niż 10 osób</w:t>
      </w:r>
      <w:r w:rsidRPr="003F6981">
        <w:rPr>
          <w:rFonts w:asciiTheme="minorHAnsi" w:hAnsiTheme="minorHAnsi" w:cstheme="minorHAnsi"/>
          <w:i/>
          <w:sz w:val="20"/>
          <w:szCs w:val="20"/>
        </w:rPr>
        <w:br/>
        <w:t>i którego roczny obrót lub roczna suma bilansowa nie przekracza 2 milionów EUR.</w:t>
      </w:r>
    </w:p>
    <w:p w:rsidR="00A81D37" w:rsidRPr="003F6981" w:rsidRDefault="00A81D37" w:rsidP="00A81D3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981">
        <w:rPr>
          <w:rFonts w:asciiTheme="minorHAnsi" w:hAnsiTheme="minorHAnsi" w:cstheme="minorHAnsi"/>
          <w:i/>
          <w:sz w:val="20"/>
          <w:szCs w:val="20"/>
        </w:rPr>
        <w:t xml:space="preserve">Przez </w:t>
      </w:r>
      <w:r w:rsidRPr="003F6981">
        <w:rPr>
          <w:rFonts w:asciiTheme="minorHAnsi" w:hAnsiTheme="minorHAnsi" w:cstheme="minorHAnsi"/>
          <w:b/>
          <w:i/>
          <w:sz w:val="20"/>
          <w:szCs w:val="20"/>
        </w:rPr>
        <w:t>Małe przedsiębiorstwo</w:t>
      </w:r>
      <w:r w:rsidRPr="003F6981">
        <w:rPr>
          <w:rFonts w:asciiTheme="minorHAnsi" w:hAnsiTheme="minorHAnsi" w:cstheme="minorHAnsi"/>
          <w:i/>
          <w:sz w:val="20"/>
          <w:szCs w:val="20"/>
        </w:rPr>
        <w:t xml:space="preserve"> rozumie się: przedsiębiorstwo, które zatrudnia mniej niż 50 osób</w:t>
      </w:r>
      <w:r w:rsidRPr="003F6981">
        <w:rPr>
          <w:rFonts w:asciiTheme="minorHAnsi" w:hAnsiTheme="minorHAnsi" w:cstheme="minorHAnsi"/>
          <w:i/>
          <w:sz w:val="20"/>
          <w:szCs w:val="20"/>
        </w:rPr>
        <w:br/>
        <w:t>i którego roczny obrót lub roczna suma bilansowa nie przekracza 10 milionów EUR.</w:t>
      </w:r>
    </w:p>
    <w:p w:rsidR="006A5CA8" w:rsidRDefault="00A81D37" w:rsidP="006A5CA8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F6981">
        <w:rPr>
          <w:rFonts w:asciiTheme="minorHAnsi" w:hAnsiTheme="minorHAnsi" w:cstheme="minorHAnsi"/>
          <w:i/>
          <w:sz w:val="20"/>
          <w:szCs w:val="20"/>
        </w:rPr>
        <w:t xml:space="preserve">Przez </w:t>
      </w:r>
      <w:r w:rsidRPr="003F6981">
        <w:rPr>
          <w:rFonts w:asciiTheme="minorHAnsi" w:hAnsiTheme="minorHAnsi" w:cstheme="minorHAnsi"/>
          <w:b/>
          <w:i/>
          <w:sz w:val="20"/>
          <w:szCs w:val="20"/>
        </w:rPr>
        <w:t>Średnie przedsiębiorstwa</w:t>
      </w:r>
      <w:r w:rsidRPr="003F6981">
        <w:rPr>
          <w:rFonts w:asciiTheme="minorHAnsi" w:hAnsiTheme="minorHAnsi" w:cstheme="minorHAnsi"/>
          <w:i/>
          <w:sz w:val="20"/>
          <w:szCs w:val="20"/>
        </w:rPr>
        <w:t xml:space="preserve"> rozumie się: przedsiębiorstwa, które nie są mikroprzedsiębiorstwami ani małymi przedsiębiorstwami i które zatrudniają mniej niż 250 osób i których roczny obrót nie przekracza </w:t>
      </w:r>
      <w:r w:rsidRPr="003F6981">
        <w:rPr>
          <w:rFonts w:asciiTheme="minorHAnsi" w:hAnsiTheme="minorHAnsi" w:cstheme="minorHAnsi"/>
          <w:i/>
          <w:sz w:val="20"/>
          <w:szCs w:val="20"/>
        </w:rPr>
        <w:br/>
        <w:t>50 milionów EUR lub roczna suma bilansowa nie przekracza 43 milionów EUR.</w:t>
      </w:r>
    </w:p>
    <w:p w:rsidR="00A81D37" w:rsidRPr="006A5CA8" w:rsidRDefault="00A81D37" w:rsidP="006A5CA8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F6981">
        <w:rPr>
          <w:rFonts w:asciiTheme="minorHAnsi" w:hAnsiTheme="minorHAnsi" w:cstheme="minorHAnsi"/>
          <w:b/>
          <w:i/>
          <w:sz w:val="20"/>
          <w:szCs w:val="20"/>
          <w:u w:val="single"/>
        </w:rPr>
        <w:t>Powyższe informacje są wymagane wyłącznie do celów statystycznych</w:t>
      </w:r>
      <w:r w:rsidRPr="003F6981">
        <w:rPr>
          <w:rFonts w:asciiTheme="minorHAnsi" w:hAnsiTheme="minorHAnsi" w:cstheme="minorHAnsi"/>
          <w:b/>
          <w:i/>
          <w:sz w:val="20"/>
          <w:szCs w:val="20"/>
        </w:rPr>
        <w:t xml:space="preserve">. 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PEŁNOMOCNIK W PRZYPADKU SKŁADANIA OFERTY WSPÓLNEJ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Nazwisko i imię …………………………………………………………………………………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Stanowisko ………………………………………………………………………………………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Faks………………………………………………………………………………………………..</w:t>
      </w:r>
      <w:r w:rsidRPr="003F6981">
        <w:rPr>
          <w:rFonts w:asciiTheme="minorHAnsi" w:hAnsiTheme="minorHAnsi" w:cstheme="minorHAnsi"/>
          <w:sz w:val="22"/>
          <w:szCs w:val="22"/>
        </w:rPr>
        <w:br/>
        <w:t>e-mail …………………………………………………………………………………………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Zakres: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- do reprezentowania w postępowaniu,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- do reprezentowania w postępowaniu i zawarcia umowy,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- do zawarcia umowy.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D1032" w:rsidRDefault="00ED1032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lastRenderedPageBreak/>
        <w:t>ZOBOWIĄZANIA W PRZYPADKU PRZYZNANIA ZAMÓWIENIA</w:t>
      </w:r>
    </w:p>
    <w:p w:rsidR="00A81D37" w:rsidRPr="003F6981" w:rsidRDefault="00A81D37" w:rsidP="00345235">
      <w:pPr>
        <w:numPr>
          <w:ilvl w:val="0"/>
          <w:numId w:val="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zobowiązujemy się do zawarcia umowy w miejscu i terminie wyznaczonym przez Zamawiającego,</w:t>
      </w:r>
    </w:p>
    <w:p w:rsidR="00A81D37" w:rsidRPr="003F6981" w:rsidRDefault="00A81D37" w:rsidP="00345235">
      <w:pPr>
        <w:numPr>
          <w:ilvl w:val="0"/>
          <w:numId w:val="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osoba upoważnioną do kontaktów z Zamawiającym w sprawach dotyczących realizacji umowy jest: …………………………………………………………………………………….………………………………………………</w:t>
      </w:r>
    </w:p>
    <w:p w:rsidR="00A81D37" w:rsidRPr="003F6981" w:rsidRDefault="00A81D37" w:rsidP="00A81D3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 xml:space="preserve">Faks……………………………………………………………………………… </w:t>
      </w:r>
    </w:p>
    <w:p w:rsidR="00A81D37" w:rsidRPr="003F6981" w:rsidRDefault="00A81D37" w:rsidP="00A81D3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e-mail …………………………………………………………</w:t>
      </w:r>
    </w:p>
    <w:p w:rsidR="006A5CA8" w:rsidRPr="003F6981" w:rsidRDefault="006A5CA8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ZASTRZEŻENIE WYKONAWCY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Niżej wymienione dokumenty składające się na ofertę nie mogą być ogólnie udostępnione: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INNE INFORMACJE WYKONAWCY</w:t>
      </w:r>
    </w:p>
    <w:p w:rsidR="00A81D37" w:rsidRPr="003F6981" w:rsidRDefault="00A81D37" w:rsidP="00345235">
      <w:pPr>
        <w:numPr>
          <w:ilvl w:val="0"/>
          <w:numId w:val="3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ofertę niniejszą składam na ………………… kolejno ponumerowanych stronach,</w:t>
      </w:r>
    </w:p>
    <w:p w:rsidR="00A81D37" w:rsidRPr="003F6981" w:rsidRDefault="00A81D37" w:rsidP="00345235">
      <w:pPr>
        <w:numPr>
          <w:ilvl w:val="0"/>
          <w:numId w:val="3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wraz z ofertą składam następujące oświadczenia i dokumenty:</w:t>
      </w:r>
    </w:p>
    <w:p w:rsidR="00A81D37" w:rsidRPr="003F6981" w:rsidRDefault="00A81D37" w:rsidP="00A81D3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A81D37" w:rsidRPr="003F6981" w:rsidRDefault="00A81D37" w:rsidP="00345235">
      <w:pPr>
        <w:numPr>
          <w:ilvl w:val="0"/>
          <w:numId w:val="3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Wykonawca informuje, iż Zamawiający może uzyskać wymagane dokumenty za pomocą bezpłatnych i ogólnie dostępnych baz danych pod adresem:</w:t>
      </w:r>
    </w:p>
    <w:p w:rsidR="006A5CA8" w:rsidRDefault="006A5CA8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45A33" w:rsidRDefault="00745A33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45A33" w:rsidRDefault="00745A33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45A33" w:rsidRDefault="00745A33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81D37" w:rsidRPr="00825D3B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  <w:r w:rsidRPr="00825D3B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825D3B">
        <w:rPr>
          <w:rFonts w:asciiTheme="minorHAnsi" w:hAnsiTheme="minorHAnsi" w:cstheme="minorHAnsi"/>
          <w:sz w:val="22"/>
          <w:szCs w:val="22"/>
        </w:rPr>
        <w:tab/>
      </w:r>
      <w:r w:rsidRPr="00825D3B">
        <w:rPr>
          <w:rFonts w:asciiTheme="minorHAnsi" w:hAnsiTheme="minorHAnsi" w:cstheme="minorHAnsi"/>
          <w:sz w:val="22"/>
          <w:szCs w:val="22"/>
        </w:rPr>
        <w:tab/>
      </w:r>
      <w:r w:rsidRPr="00825D3B">
        <w:rPr>
          <w:rFonts w:asciiTheme="minorHAnsi" w:hAnsiTheme="minorHAnsi" w:cstheme="minorHAnsi"/>
          <w:sz w:val="22"/>
          <w:szCs w:val="22"/>
        </w:rPr>
        <w:tab/>
      </w:r>
      <w:r w:rsidRPr="00825D3B">
        <w:rPr>
          <w:rFonts w:asciiTheme="minorHAnsi" w:hAnsiTheme="minorHAnsi" w:cstheme="minorHAnsi"/>
          <w:sz w:val="22"/>
          <w:szCs w:val="22"/>
        </w:rPr>
        <w:tab/>
        <w:t xml:space="preserve">            ……………………………………………………..…………….</w:t>
      </w:r>
    </w:p>
    <w:p w:rsidR="00A81D37" w:rsidRPr="00825D3B" w:rsidRDefault="00A81D37" w:rsidP="00A81D37">
      <w:pPr>
        <w:ind w:left="4953" w:hanging="4695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825D3B">
        <w:rPr>
          <w:rFonts w:asciiTheme="minorHAnsi" w:hAnsiTheme="minorHAnsi" w:cstheme="minorHAnsi"/>
          <w:i/>
          <w:iCs/>
          <w:sz w:val="22"/>
          <w:szCs w:val="22"/>
        </w:rPr>
        <w:t>(miejscowość, data)</w:t>
      </w:r>
      <w:r w:rsidRPr="00825D3B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25D3B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25D3B">
        <w:rPr>
          <w:rFonts w:asciiTheme="minorHAnsi" w:hAnsiTheme="minorHAnsi" w:cstheme="minorHAnsi"/>
          <w:i/>
          <w:iCs/>
          <w:sz w:val="18"/>
          <w:szCs w:val="18"/>
        </w:rPr>
        <w:t>Podpis(y) osoby(osób) upoważnionej(</w:t>
      </w:r>
      <w:proofErr w:type="spellStart"/>
      <w:r w:rsidRPr="00825D3B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825D3B">
        <w:rPr>
          <w:rFonts w:asciiTheme="minorHAnsi" w:hAnsiTheme="minorHAnsi" w:cstheme="minorHAnsi"/>
          <w:i/>
          <w:iCs/>
          <w:sz w:val="18"/>
          <w:szCs w:val="18"/>
        </w:rPr>
        <w:t>) do podpisania niniejszej oferty w imieniu Wykonawcy(ów).</w:t>
      </w:r>
    </w:p>
    <w:p w:rsidR="00A81D37" w:rsidRPr="00825D3B" w:rsidRDefault="00A81D37" w:rsidP="00A81D37">
      <w:pPr>
        <w:ind w:left="5103" w:hanging="283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825D3B">
        <w:rPr>
          <w:rFonts w:asciiTheme="minorHAnsi" w:hAnsiTheme="minorHAnsi" w:cstheme="minorHAnsi"/>
          <w:i/>
          <w:iCs/>
          <w:sz w:val="18"/>
          <w:szCs w:val="18"/>
        </w:rPr>
        <w:t xml:space="preserve">  Oferta w postaci elektronicznej winna być podpisana kwalifikowanym podpisem elektronicznym</w:t>
      </w:r>
    </w:p>
    <w:p w:rsidR="00EE3A11" w:rsidRPr="003F6981" w:rsidRDefault="00A81D37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825D3B">
        <w:rPr>
          <w:rFonts w:asciiTheme="minorHAnsi" w:hAnsiTheme="minorHAnsi" w:cstheme="minorHAnsi"/>
          <w:i/>
          <w:iCs/>
          <w:sz w:val="18"/>
          <w:szCs w:val="18"/>
        </w:rPr>
        <w:t>lub podpisem zaufanym  lub podpisem osobistym</w:t>
      </w:r>
    </w:p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Toc274742415"/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D1032" w:rsidRDefault="00ED1032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9746A6" w:rsidRPr="00006C2C" w:rsidRDefault="00ED1032" w:rsidP="00006C2C">
      <w:pPr>
        <w:widowControl w:val="0"/>
        <w:rPr>
          <w:rFonts w:asciiTheme="minorHAnsi" w:hAnsiTheme="minorHAnsi" w:cstheme="minorHAnsi"/>
          <w:b/>
          <w:bCs/>
        </w:rPr>
      </w:pPr>
      <w:r w:rsidRPr="00006C2C">
        <w:rPr>
          <w:rFonts w:asciiTheme="minorHAnsi" w:hAnsiTheme="minorHAnsi" w:cstheme="minorHAnsi"/>
          <w:b/>
          <w:bCs/>
        </w:rPr>
        <w:lastRenderedPageBreak/>
        <w:t>Nr postępowania: 15</w:t>
      </w:r>
      <w:r w:rsidR="009746A6" w:rsidRPr="00006C2C">
        <w:rPr>
          <w:rFonts w:asciiTheme="minorHAnsi" w:hAnsiTheme="minorHAnsi" w:cstheme="minorHAnsi"/>
          <w:b/>
          <w:bCs/>
        </w:rPr>
        <w:t xml:space="preserve">/2025 </w:t>
      </w:r>
    </w:p>
    <w:p w:rsidR="00EE3A11" w:rsidRPr="003F6981" w:rsidRDefault="00EE3A11" w:rsidP="00006C2C">
      <w:pPr>
        <w:keepNext/>
        <w:widowControl w:val="0"/>
        <w:autoSpaceDE w:val="0"/>
        <w:autoSpaceDN w:val="0"/>
        <w:adjustRightInd w:val="0"/>
        <w:ind w:right="-1"/>
        <w:rPr>
          <w:rFonts w:asciiTheme="minorHAnsi" w:hAnsiTheme="minorHAnsi" w:cstheme="minorHAnsi"/>
          <w:b/>
        </w:rPr>
      </w:pPr>
      <w:r w:rsidRPr="00006C2C">
        <w:rPr>
          <w:rFonts w:asciiTheme="minorHAnsi" w:hAnsiTheme="minorHAnsi" w:cstheme="minorHAnsi"/>
          <w:b/>
        </w:rPr>
        <w:t>Załącznik nr</w:t>
      </w:r>
      <w:r w:rsidRPr="003F6981">
        <w:rPr>
          <w:rFonts w:asciiTheme="minorHAnsi" w:hAnsiTheme="minorHAnsi" w:cstheme="minorHAnsi"/>
          <w:b/>
        </w:rPr>
        <w:t xml:space="preserve"> 3a do SWZ (składają wszyscy Wykonawcy)</w:t>
      </w:r>
    </w:p>
    <w:p w:rsidR="00EE3A11" w:rsidRPr="003F6981" w:rsidRDefault="00EE3A11" w:rsidP="00A3451D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32"/>
        </w:rPr>
      </w:pPr>
      <w:r w:rsidRPr="003F6981">
        <w:rPr>
          <w:rFonts w:asciiTheme="minorHAnsi" w:hAnsiTheme="minorHAnsi" w:cstheme="minorHAnsi"/>
          <w:b/>
          <w:sz w:val="32"/>
        </w:rPr>
        <w:t xml:space="preserve">Oświadczenie wykonawcy </w:t>
      </w:r>
    </w:p>
    <w:p w:rsidR="00EE3A11" w:rsidRPr="003F6981" w:rsidRDefault="00EE3A11" w:rsidP="00A3451D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  <w:r w:rsidRPr="003F6981">
        <w:rPr>
          <w:rFonts w:asciiTheme="minorHAnsi" w:hAnsiTheme="minorHAnsi" w:cstheme="minorHAnsi"/>
          <w:b/>
          <w:sz w:val="22"/>
          <w:szCs w:val="22"/>
        </w:rPr>
        <w:br/>
        <w:t>Prawo zamówień publicznych</w:t>
      </w:r>
    </w:p>
    <w:p w:rsidR="00EE3A11" w:rsidRPr="003F6981" w:rsidRDefault="00EE3A11" w:rsidP="00A3451D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F6981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:rsidR="00EE3A11" w:rsidRPr="003F6981" w:rsidRDefault="00EE3A11" w:rsidP="00345235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357" w:right="45" w:hanging="357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ZAMAWIAJĄCY:</w:t>
      </w:r>
    </w:p>
    <w:p w:rsidR="00EE3A11" w:rsidRPr="003F6981" w:rsidRDefault="00EE3A11" w:rsidP="00EE3A11">
      <w:pPr>
        <w:keepNext/>
        <w:widowControl w:val="0"/>
        <w:autoSpaceDE w:val="0"/>
        <w:autoSpaceDN w:val="0"/>
        <w:adjustRightInd w:val="0"/>
        <w:ind w:left="357" w:right="45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 xml:space="preserve">Centrum  Administracji Pieczy Zastępczej </w:t>
      </w:r>
    </w:p>
    <w:p w:rsidR="00EE3A11" w:rsidRPr="003F6981" w:rsidRDefault="00EE3A11" w:rsidP="00EE3A11">
      <w:pPr>
        <w:keepNext/>
        <w:widowControl w:val="0"/>
        <w:autoSpaceDE w:val="0"/>
        <w:autoSpaceDN w:val="0"/>
        <w:adjustRightInd w:val="0"/>
        <w:ind w:left="357" w:right="45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90-159 Łódź ul. Małachowskiego 74</w:t>
      </w:r>
    </w:p>
    <w:p w:rsidR="00EE3A11" w:rsidRPr="003F6981" w:rsidRDefault="00EE3A11" w:rsidP="00345235">
      <w:pPr>
        <w:keepNext/>
        <w:keepLines/>
        <w:widowControl w:val="0"/>
        <w:numPr>
          <w:ilvl w:val="0"/>
          <w:numId w:val="5"/>
        </w:numPr>
        <w:spacing w:before="240" w:after="120"/>
        <w:ind w:left="357" w:hanging="357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WYKONAWCA:</w:t>
      </w:r>
    </w:p>
    <w:p w:rsidR="00EE3A11" w:rsidRPr="003F6981" w:rsidRDefault="00EE3A11" w:rsidP="00EE3A11">
      <w:pPr>
        <w:keepNext/>
        <w:widowControl w:val="0"/>
        <w:spacing w:after="120"/>
        <w:ind w:left="360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Niniejsza oferta zostaje złożona przez</w:t>
      </w:r>
      <w:r w:rsidRPr="003F6981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footnoteReference w:id="3"/>
      </w:r>
      <w:r w:rsidRPr="003F6981">
        <w:rPr>
          <w:rFonts w:asciiTheme="minorHAnsi" w:hAnsiTheme="minorHAnsi" w:cstheme="minorHAnsi"/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434"/>
        <w:gridCol w:w="2977"/>
        <w:gridCol w:w="2268"/>
      </w:tblGrid>
      <w:tr w:rsidR="00EE3A11" w:rsidRPr="003F6981" w:rsidTr="009746A6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EE3A11" w:rsidRPr="003F6981" w:rsidRDefault="00EE3A11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E3A11" w:rsidRPr="003F6981" w:rsidRDefault="00EE3A11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E3A11" w:rsidRPr="003F6981" w:rsidRDefault="00EE3A11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Adres(y) </w:t>
            </w:r>
            <w:r w:rsidRPr="003F6981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</w:rPr>
              <w:t>W</w:t>
            </w: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E3A11" w:rsidRPr="003F6981" w:rsidRDefault="00EE3A11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</w:tr>
      <w:tr w:rsidR="00EE3A11" w:rsidRPr="003F6981" w:rsidTr="009746A6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EE3A11" w:rsidRPr="003F6981" w:rsidRDefault="00EE3A11" w:rsidP="009746A6">
            <w:pPr>
              <w:keepNext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EE3A11" w:rsidRDefault="00EE3A11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  <w:p w:rsidR="00A3451D" w:rsidRPr="003F6981" w:rsidRDefault="00A3451D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EE3A11" w:rsidRPr="003F6981" w:rsidRDefault="00EE3A11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EE3A11" w:rsidRPr="003F6981" w:rsidRDefault="00EE3A11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:rsidR="00EE3A11" w:rsidRPr="003F6981" w:rsidRDefault="00EE3A11" w:rsidP="00EE3A11">
      <w:pPr>
        <w:keepNext/>
        <w:widowControl w:val="0"/>
        <w:spacing w:after="120"/>
        <w:ind w:left="360"/>
        <w:rPr>
          <w:rFonts w:asciiTheme="minorHAnsi" w:hAnsiTheme="minorHAnsi" w:cstheme="minorHAnsi"/>
          <w:sz w:val="8"/>
          <w:szCs w:val="8"/>
        </w:rPr>
      </w:pPr>
    </w:p>
    <w:p w:rsidR="00745A33" w:rsidRDefault="00EE3A11" w:rsidP="00745A33">
      <w:pPr>
        <w:spacing w:line="276" w:lineRule="auto"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Na potrzeby postępowania o udzielenie </w:t>
      </w:r>
      <w:r w:rsidRPr="00A61A2B">
        <w:rPr>
          <w:rFonts w:asciiTheme="minorHAnsi" w:hAnsiTheme="minorHAnsi" w:cstheme="minorHAnsi"/>
        </w:rPr>
        <w:t>zamówienia publicznego, pn.</w:t>
      </w:r>
      <w:r w:rsidRPr="00A61A2B">
        <w:rPr>
          <w:rFonts w:asciiTheme="minorHAnsi" w:hAnsiTheme="minorHAnsi" w:cstheme="minorHAnsi"/>
          <w:color w:val="000000"/>
        </w:rPr>
        <w:t xml:space="preserve"> </w:t>
      </w:r>
      <w:r w:rsidR="00A61A2B" w:rsidRPr="00A61A2B">
        <w:rPr>
          <w:rFonts w:asciiTheme="minorHAnsi" w:hAnsiTheme="minorHAnsi" w:cstheme="minorHAnsi"/>
          <w:b/>
          <w:bCs/>
          <w:color w:val="000000" w:themeColor="text1"/>
        </w:rPr>
        <w:t>„</w:t>
      </w:r>
      <w:r w:rsidR="00A61A2B" w:rsidRPr="00A61A2B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zorganizowanie </w:t>
      </w:r>
      <w:r w:rsidR="00A61A2B">
        <w:rPr>
          <w:rFonts w:asciiTheme="minorHAnsi" w:hAnsiTheme="minorHAnsi" w:cstheme="minorHAnsi"/>
          <w:b/>
          <w:bCs/>
          <w:color w:val="000000" w:themeColor="text1"/>
          <w:u w:val="single"/>
        </w:rPr>
        <w:br/>
      </w:r>
      <w:r w:rsidR="00A61A2B" w:rsidRPr="00A61A2B">
        <w:rPr>
          <w:rFonts w:asciiTheme="minorHAnsi" w:hAnsiTheme="minorHAnsi" w:cstheme="minorHAnsi"/>
          <w:b/>
          <w:bCs/>
          <w:color w:val="000000" w:themeColor="text1"/>
          <w:u w:val="single"/>
        </w:rPr>
        <w:t>w  okresie 31.01.2026r. – 15.02.2026r. półkolonii zimowych dla 150 dzieci, uczestników projektu „</w:t>
      </w:r>
      <w:proofErr w:type="spellStart"/>
      <w:r w:rsidR="00A61A2B" w:rsidRPr="00A61A2B">
        <w:rPr>
          <w:rFonts w:asciiTheme="minorHAnsi" w:hAnsiTheme="minorHAnsi" w:cstheme="minorHAnsi"/>
          <w:b/>
          <w:bCs/>
          <w:color w:val="000000" w:themeColor="text1"/>
          <w:u w:val="single"/>
        </w:rPr>
        <w:t>Разом</w:t>
      </w:r>
      <w:proofErr w:type="spellEnd"/>
      <w:r w:rsidR="00A61A2B" w:rsidRPr="00A61A2B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- wsparcie integracji obywateli państw trzecich”</w:t>
      </w:r>
      <w:r w:rsidR="00A61A2B" w:rsidRPr="00A61A2B">
        <w:rPr>
          <w:rFonts w:asciiTheme="minorHAnsi" w:hAnsiTheme="minorHAnsi" w:cstheme="minorHAnsi"/>
          <w:b/>
          <w:bCs/>
          <w:color w:val="000000" w:themeColor="text1"/>
        </w:rPr>
        <w:t xml:space="preserve">, </w:t>
      </w:r>
      <w:r w:rsidRPr="00A61A2B">
        <w:rPr>
          <w:rFonts w:asciiTheme="minorHAnsi" w:hAnsiTheme="minorHAnsi" w:cstheme="minorHAnsi"/>
        </w:rPr>
        <w:t>oświadczam</w:t>
      </w:r>
      <w:r w:rsidRPr="003F6981">
        <w:rPr>
          <w:rFonts w:asciiTheme="minorHAnsi" w:hAnsiTheme="minorHAnsi" w:cstheme="minorHAnsi"/>
        </w:rPr>
        <w:t xml:space="preserve">(y), </w:t>
      </w:r>
      <w:r w:rsidR="00A61A2B">
        <w:rPr>
          <w:rFonts w:asciiTheme="minorHAnsi" w:hAnsiTheme="minorHAnsi" w:cstheme="minorHAnsi"/>
        </w:rPr>
        <w:br/>
      </w:r>
      <w:r w:rsidRPr="003F6981">
        <w:rPr>
          <w:rFonts w:asciiTheme="minorHAnsi" w:hAnsiTheme="minorHAnsi" w:cstheme="minorHAnsi"/>
        </w:rPr>
        <w:t xml:space="preserve">że spełniam (y) warunki udziału w postępowaniu określone przez Zamawiającego </w:t>
      </w:r>
      <w:r w:rsidR="00006C2C">
        <w:rPr>
          <w:rFonts w:asciiTheme="minorHAnsi" w:hAnsiTheme="minorHAnsi" w:cstheme="minorHAnsi"/>
        </w:rPr>
        <w:br/>
      </w:r>
      <w:r w:rsidRPr="003F6981">
        <w:rPr>
          <w:rFonts w:asciiTheme="minorHAnsi" w:hAnsiTheme="minorHAnsi" w:cstheme="minorHAnsi"/>
        </w:rPr>
        <w:t>w Specyfikacji Warunków Zamówienia i ogłoszeniu o zamówieniu</w:t>
      </w:r>
      <w:r w:rsidR="00745A33">
        <w:rPr>
          <w:rFonts w:asciiTheme="minorHAnsi" w:hAnsiTheme="minorHAnsi" w:cstheme="minorHAnsi"/>
        </w:rPr>
        <w:t>.</w:t>
      </w:r>
    </w:p>
    <w:p w:rsidR="00745A33" w:rsidRDefault="00745A33" w:rsidP="00745A33">
      <w:pPr>
        <w:spacing w:line="276" w:lineRule="auto"/>
        <w:jc w:val="both"/>
        <w:rPr>
          <w:rFonts w:asciiTheme="minorHAnsi" w:hAnsiTheme="minorHAnsi" w:cstheme="minorHAnsi"/>
        </w:rPr>
      </w:pPr>
    </w:p>
    <w:p w:rsidR="00745A33" w:rsidRPr="0080215A" w:rsidRDefault="00745A33" w:rsidP="00745A33">
      <w:pPr>
        <w:spacing w:line="276" w:lineRule="auto"/>
        <w:jc w:val="both"/>
        <w:rPr>
          <w:rFonts w:asciiTheme="minorHAnsi" w:eastAsiaTheme="majorEastAsia" w:hAnsiTheme="minorHAnsi" w:cstheme="minorHAnsi"/>
          <w:b/>
          <w:bCs/>
          <w:color w:val="FF0000"/>
          <w:sz w:val="22"/>
          <w:szCs w:val="22"/>
          <w:lang w:eastAsia="en-US"/>
        </w:rPr>
      </w:pPr>
    </w:p>
    <w:p w:rsidR="00A3451D" w:rsidRDefault="00A3451D" w:rsidP="00A3451D">
      <w:pPr>
        <w:spacing w:line="276" w:lineRule="auto"/>
        <w:jc w:val="both"/>
        <w:rPr>
          <w:rFonts w:asciiTheme="minorHAnsi" w:eastAsiaTheme="majorEastAsia" w:hAnsiTheme="minorHAnsi" w:cstheme="minorHAnsi"/>
          <w:b/>
          <w:bCs/>
          <w:color w:val="FF0000"/>
          <w:sz w:val="22"/>
          <w:szCs w:val="22"/>
          <w:lang w:eastAsia="en-US"/>
        </w:rPr>
      </w:pPr>
    </w:p>
    <w:tbl>
      <w:tblPr>
        <w:tblW w:w="5000" w:type="pct"/>
        <w:jc w:val="center"/>
        <w:tblLook w:val="01E0"/>
      </w:tblPr>
      <w:tblGrid>
        <w:gridCol w:w="3370"/>
        <w:gridCol w:w="5918"/>
      </w:tblGrid>
      <w:tr w:rsidR="00EE3A11" w:rsidRPr="003F6981" w:rsidTr="009746A6">
        <w:trPr>
          <w:jc w:val="center"/>
        </w:trPr>
        <w:tc>
          <w:tcPr>
            <w:tcW w:w="1814" w:type="pct"/>
            <w:vAlign w:val="center"/>
          </w:tcPr>
          <w:bookmarkEnd w:id="2"/>
          <w:p w:rsidR="00EE3A11" w:rsidRPr="003F6981" w:rsidRDefault="00EE3A11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EE3A11" w:rsidRPr="003F6981" w:rsidRDefault="00EE3A11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EE3A11" w:rsidRPr="003F6981" w:rsidTr="009746A6">
        <w:trPr>
          <w:jc w:val="center"/>
        </w:trPr>
        <w:tc>
          <w:tcPr>
            <w:tcW w:w="1814" w:type="pct"/>
            <w:vAlign w:val="center"/>
          </w:tcPr>
          <w:p w:rsidR="00EE3A11" w:rsidRPr="003F6981" w:rsidRDefault="00EE3A11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EE3A11" w:rsidRPr="003F6981" w:rsidRDefault="00EE3A11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) do podpisania niniejszej oferty </w:t>
            </w:r>
          </w:p>
          <w:p w:rsidR="00EE3A11" w:rsidRPr="003F6981" w:rsidRDefault="00EE3A11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w imieniu Wykonawcy(ów). </w:t>
            </w:r>
          </w:p>
          <w:p w:rsidR="00EE3A11" w:rsidRPr="003F6981" w:rsidRDefault="00EE3A11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Oferta w postaci elektronicznej winna być podpisana w formie kwalifikowanego podpisu elektronicznego lub w postaci podpisu zaufanego lub w postaci podpisu osobistego.</w:t>
            </w:r>
          </w:p>
        </w:tc>
      </w:tr>
    </w:tbl>
    <w:p w:rsidR="00EE3A11" w:rsidRPr="003F6981" w:rsidRDefault="00EE3A11" w:rsidP="00A81D37">
      <w:pPr>
        <w:ind w:left="5103" w:right="141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A81D37" w:rsidRPr="003F6981" w:rsidRDefault="00A81D37" w:rsidP="00A81D3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45A33" w:rsidRDefault="00745A33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745A33" w:rsidRDefault="00745A33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745A33" w:rsidRDefault="00745A33" w:rsidP="009746A6">
      <w:pPr>
        <w:widowControl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006C2C" w:rsidRDefault="00006C2C" w:rsidP="00006C2C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A81D37" w:rsidRPr="00006C2C" w:rsidRDefault="00A61A2B" w:rsidP="00006C2C">
      <w:pPr>
        <w:widowControl w:val="0"/>
        <w:rPr>
          <w:rFonts w:asciiTheme="minorHAnsi" w:hAnsiTheme="minorHAnsi" w:cstheme="minorHAnsi"/>
          <w:b/>
          <w:bCs/>
        </w:rPr>
      </w:pPr>
      <w:r w:rsidRPr="00006C2C">
        <w:rPr>
          <w:rFonts w:asciiTheme="minorHAnsi" w:hAnsiTheme="minorHAnsi" w:cstheme="minorHAnsi"/>
          <w:b/>
          <w:bCs/>
        </w:rPr>
        <w:lastRenderedPageBreak/>
        <w:t>Nr postępowania: 15</w:t>
      </w:r>
      <w:r w:rsidR="009746A6" w:rsidRPr="00006C2C">
        <w:rPr>
          <w:rFonts w:asciiTheme="minorHAnsi" w:hAnsiTheme="minorHAnsi" w:cstheme="minorHAnsi"/>
          <w:b/>
          <w:bCs/>
        </w:rPr>
        <w:t xml:space="preserve">/2025 </w:t>
      </w:r>
    </w:p>
    <w:p w:rsidR="00CB28CA" w:rsidRPr="003F6981" w:rsidRDefault="00CB28CA" w:rsidP="00006C2C">
      <w:pPr>
        <w:keepNext/>
        <w:widowControl w:val="0"/>
        <w:autoSpaceDE w:val="0"/>
        <w:autoSpaceDN w:val="0"/>
        <w:adjustRightInd w:val="0"/>
        <w:ind w:right="-1"/>
        <w:rPr>
          <w:rFonts w:asciiTheme="minorHAnsi" w:hAnsiTheme="minorHAnsi" w:cstheme="minorHAnsi"/>
          <w:b/>
        </w:rPr>
      </w:pPr>
      <w:r w:rsidRPr="00006C2C">
        <w:rPr>
          <w:rFonts w:asciiTheme="minorHAnsi" w:hAnsiTheme="minorHAnsi" w:cstheme="minorHAnsi"/>
          <w:b/>
        </w:rPr>
        <w:t>Załącznik</w:t>
      </w:r>
      <w:r w:rsidRPr="003F6981">
        <w:rPr>
          <w:rFonts w:asciiTheme="minorHAnsi" w:hAnsiTheme="minorHAnsi" w:cstheme="minorHAnsi"/>
          <w:b/>
        </w:rPr>
        <w:t xml:space="preserve"> nr 3b do SWZ (składają podmioty na zasoby, których powołuje się Wykonawca)</w:t>
      </w:r>
    </w:p>
    <w:p w:rsidR="00CB28CA" w:rsidRPr="003F6981" w:rsidRDefault="00CB28CA" w:rsidP="00CB28C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Oświadczenie podmiotu na zasoby, którego powołuje się Wykonawca</w:t>
      </w:r>
    </w:p>
    <w:p w:rsidR="00CB28CA" w:rsidRPr="003F6981" w:rsidRDefault="00CB28CA" w:rsidP="00CB28C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  <w:r w:rsidRPr="003F6981">
        <w:rPr>
          <w:rFonts w:asciiTheme="minorHAnsi" w:hAnsiTheme="minorHAnsi" w:cstheme="minorHAnsi"/>
          <w:b/>
          <w:sz w:val="22"/>
          <w:szCs w:val="22"/>
        </w:rPr>
        <w:br/>
        <w:t>Prawo zamówień publicznych</w:t>
      </w:r>
    </w:p>
    <w:p w:rsidR="00CB28CA" w:rsidRPr="003F6981" w:rsidRDefault="00CB28CA" w:rsidP="00CB28C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F6981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:rsidR="00CB28CA" w:rsidRPr="003F6981" w:rsidRDefault="00CB28CA" w:rsidP="00CB28C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Theme="minorHAnsi" w:hAnsiTheme="minorHAnsi" w:cstheme="minorHAnsi"/>
          <w:b/>
          <w:sz w:val="4"/>
          <w:szCs w:val="4"/>
        </w:rPr>
      </w:pPr>
    </w:p>
    <w:p w:rsidR="00CB28CA" w:rsidRPr="003F6981" w:rsidRDefault="00CB28CA" w:rsidP="00345235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ZAMAWIAJĄCY:</w:t>
      </w:r>
    </w:p>
    <w:p w:rsidR="00CB28CA" w:rsidRPr="003F6981" w:rsidRDefault="00CB28CA" w:rsidP="00CB28CA">
      <w:pPr>
        <w:keepNext/>
        <w:widowControl w:val="0"/>
        <w:autoSpaceDE w:val="0"/>
        <w:autoSpaceDN w:val="0"/>
        <w:adjustRightInd w:val="0"/>
        <w:ind w:left="357" w:right="45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Centrum  Administracji Pieczy Zastępczej</w:t>
      </w:r>
    </w:p>
    <w:p w:rsidR="00CB28CA" w:rsidRPr="003F6981" w:rsidRDefault="00CB28CA" w:rsidP="00CB28CA">
      <w:pPr>
        <w:keepNext/>
        <w:widowControl w:val="0"/>
        <w:autoSpaceDE w:val="0"/>
        <w:autoSpaceDN w:val="0"/>
        <w:adjustRightInd w:val="0"/>
        <w:ind w:left="357" w:right="45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 xml:space="preserve">90-159 Łódź </w:t>
      </w:r>
    </w:p>
    <w:p w:rsidR="00CB28CA" w:rsidRPr="003F6981" w:rsidRDefault="00CB28CA" w:rsidP="00CB28CA">
      <w:pPr>
        <w:keepNext/>
        <w:widowControl w:val="0"/>
        <w:autoSpaceDE w:val="0"/>
        <w:autoSpaceDN w:val="0"/>
        <w:adjustRightInd w:val="0"/>
        <w:ind w:left="357" w:right="45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ul. Małachowskiego 74</w:t>
      </w:r>
    </w:p>
    <w:p w:rsidR="00CB28CA" w:rsidRPr="003F6981" w:rsidRDefault="00CB28CA" w:rsidP="00CB28CA">
      <w:pPr>
        <w:keepNext/>
        <w:widowControl w:val="0"/>
        <w:autoSpaceDE w:val="0"/>
        <w:autoSpaceDN w:val="0"/>
        <w:adjustRightInd w:val="0"/>
        <w:ind w:left="357" w:right="45"/>
        <w:rPr>
          <w:rFonts w:asciiTheme="minorHAnsi" w:hAnsiTheme="minorHAnsi" w:cstheme="minorHAnsi"/>
          <w:b/>
        </w:rPr>
      </w:pPr>
    </w:p>
    <w:p w:rsidR="00CB28CA" w:rsidRPr="003F6981" w:rsidRDefault="00CB28CA" w:rsidP="00345235">
      <w:pPr>
        <w:keepNext/>
        <w:widowControl w:val="0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  <w:b/>
          <w:iCs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 xml:space="preserve">Dane podmiotu </w:t>
      </w:r>
      <w:r w:rsidRPr="003F6981">
        <w:rPr>
          <w:rFonts w:asciiTheme="minorHAnsi" w:hAnsiTheme="minorHAnsi" w:cstheme="minorHAnsi"/>
          <w:b/>
          <w:iCs/>
          <w:color w:val="000000"/>
        </w:rPr>
        <w:t>na zasoby, którego powołuje się Wykonawca:</w:t>
      </w:r>
    </w:p>
    <w:tbl>
      <w:tblPr>
        <w:tblW w:w="86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4"/>
        <w:gridCol w:w="2977"/>
        <w:gridCol w:w="2268"/>
      </w:tblGrid>
      <w:tr w:rsidR="00CB28CA" w:rsidRPr="003F6981" w:rsidTr="009746A6">
        <w:trPr>
          <w:trHeight w:val="814"/>
        </w:trPr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B28CA" w:rsidRPr="003F6981" w:rsidRDefault="00CB28CA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Nazwa </w:t>
            </w: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 </w:t>
            </w:r>
            <w:r w:rsidRPr="003F698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na zasoby, którego powołuje się Wykonawca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B28CA" w:rsidRPr="003F6981" w:rsidRDefault="00CB28CA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Adres(y)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B28CA" w:rsidRPr="003F6981" w:rsidRDefault="00CB28CA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</w:tr>
      <w:tr w:rsidR="00CB28CA" w:rsidRPr="003F6981" w:rsidTr="009746A6">
        <w:tc>
          <w:tcPr>
            <w:tcW w:w="3434" w:type="dxa"/>
            <w:tcBorders>
              <w:top w:val="double" w:sz="4" w:space="0" w:color="auto"/>
            </w:tcBorders>
          </w:tcPr>
          <w:p w:rsidR="00CB28CA" w:rsidRPr="003F6981" w:rsidRDefault="00CB28CA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CB28CA" w:rsidRPr="003F6981" w:rsidRDefault="00CB28CA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CB28CA" w:rsidRPr="003F6981" w:rsidRDefault="00CB28CA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CB28CA" w:rsidRPr="003F6981" w:rsidTr="009746A6">
        <w:tc>
          <w:tcPr>
            <w:tcW w:w="3434" w:type="dxa"/>
            <w:tcBorders>
              <w:bottom w:val="single" w:sz="12" w:space="0" w:color="auto"/>
            </w:tcBorders>
          </w:tcPr>
          <w:p w:rsidR="00CB28CA" w:rsidRPr="003F6981" w:rsidRDefault="00CB28CA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CB28CA" w:rsidRPr="003F6981" w:rsidRDefault="00CB28CA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CB28CA" w:rsidRPr="003F6981" w:rsidRDefault="00CB28CA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:rsidR="00CB28CA" w:rsidRPr="003F6981" w:rsidRDefault="00CB28CA" w:rsidP="00CB28CA">
      <w:pPr>
        <w:keepNext/>
        <w:widowControl w:val="0"/>
        <w:spacing w:after="120"/>
        <w:ind w:left="360"/>
        <w:rPr>
          <w:rFonts w:asciiTheme="minorHAnsi" w:hAnsiTheme="minorHAnsi" w:cstheme="minorHAnsi"/>
          <w:sz w:val="8"/>
          <w:szCs w:val="8"/>
        </w:rPr>
      </w:pPr>
    </w:p>
    <w:p w:rsidR="00CB28CA" w:rsidRPr="003F6981" w:rsidRDefault="00CB28CA" w:rsidP="00CB28CA">
      <w:pPr>
        <w:keepNext/>
        <w:keepLines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>Na potrzeby postępowania o udzielenie zamówienia publicznego, pn.</w:t>
      </w:r>
      <w:r w:rsidRPr="003F6981">
        <w:rPr>
          <w:rFonts w:asciiTheme="minorHAnsi" w:hAnsiTheme="minorHAnsi" w:cstheme="minorHAnsi"/>
          <w:color w:val="000000"/>
        </w:rPr>
        <w:t xml:space="preserve"> </w:t>
      </w:r>
      <w:r w:rsidR="00A61A2B" w:rsidRPr="00A61A2B">
        <w:rPr>
          <w:rFonts w:asciiTheme="minorHAnsi" w:hAnsiTheme="minorHAnsi" w:cstheme="minorHAnsi"/>
          <w:b/>
          <w:bCs/>
        </w:rPr>
        <w:t>„</w:t>
      </w:r>
      <w:r w:rsidR="00A61A2B" w:rsidRPr="00A61A2B">
        <w:rPr>
          <w:rFonts w:asciiTheme="minorHAnsi" w:hAnsiTheme="minorHAnsi" w:cstheme="minorHAnsi"/>
          <w:b/>
          <w:bCs/>
          <w:u w:val="single"/>
        </w:rPr>
        <w:t xml:space="preserve">zorganizowanie </w:t>
      </w:r>
      <w:r w:rsidR="00A61A2B">
        <w:rPr>
          <w:rFonts w:asciiTheme="minorHAnsi" w:hAnsiTheme="minorHAnsi" w:cstheme="minorHAnsi"/>
          <w:b/>
          <w:bCs/>
          <w:u w:val="single"/>
        </w:rPr>
        <w:br/>
      </w:r>
      <w:r w:rsidR="00A61A2B" w:rsidRPr="00A61A2B">
        <w:rPr>
          <w:rFonts w:asciiTheme="minorHAnsi" w:hAnsiTheme="minorHAnsi" w:cstheme="minorHAnsi"/>
          <w:b/>
          <w:bCs/>
          <w:u w:val="single"/>
        </w:rPr>
        <w:t>w  okresie 31.01.2026r. – 15.02.2026r. półkolonii zimowych dla 150 dzieci, uczestników projektu „</w:t>
      </w:r>
      <w:proofErr w:type="spellStart"/>
      <w:r w:rsidR="00A61A2B" w:rsidRPr="00A61A2B">
        <w:rPr>
          <w:rFonts w:asciiTheme="minorHAnsi" w:hAnsiTheme="minorHAnsi" w:cstheme="minorHAnsi"/>
          <w:b/>
          <w:bCs/>
          <w:u w:val="single"/>
        </w:rPr>
        <w:t>Разом</w:t>
      </w:r>
      <w:proofErr w:type="spellEnd"/>
      <w:r w:rsidR="00A61A2B" w:rsidRPr="00A61A2B">
        <w:rPr>
          <w:rFonts w:asciiTheme="minorHAnsi" w:hAnsiTheme="minorHAnsi" w:cstheme="minorHAnsi"/>
          <w:b/>
          <w:bCs/>
          <w:u w:val="single"/>
        </w:rPr>
        <w:t xml:space="preserve"> - wsparcie integracji obywateli państw trzecich”</w:t>
      </w:r>
      <w:r w:rsidR="00A61A2B" w:rsidRPr="00A61A2B">
        <w:rPr>
          <w:rFonts w:asciiTheme="minorHAnsi" w:hAnsiTheme="minorHAnsi" w:cstheme="minorHAnsi"/>
          <w:b/>
          <w:bCs/>
        </w:rPr>
        <w:t xml:space="preserve">, </w:t>
      </w:r>
      <w:r w:rsidRPr="003F6981">
        <w:rPr>
          <w:rFonts w:asciiTheme="minorHAnsi" w:hAnsiTheme="minorHAnsi" w:cstheme="minorHAnsi"/>
          <w:b/>
        </w:rPr>
        <w:t xml:space="preserve"> </w:t>
      </w:r>
      <w:r w:rsidRPr="003F6981">
        <w:rPr>
          <w:rFonts w:asciiTheme="minorHAnsi" w:hAnsiTheme="minorHAnsi" w:cstheme="minorHAnsi"/>
        </w:rPr>
        <w:t xml:space="preserve">oświadczam(y), </w:t>
      </w:r>
      <w:r w:rsidR="00A61A2B">
        <w:rPr>
          <w:rFonts w:asciiTheme="minorHAnsi" w:hAnsiTheme="minorHAnsi" w:cstheme="minorHAnsi"/>
        </w:rPr>
        <w:br/>
      </w:r>
      <w:r w:rsidR="00EF1B52">
        <w:rPr>
          <w:rFonts w:asciiTheme="minorHAnsi" w:hAnsiTheme="minorHAnsi" w:cstheme="minorHAnsi"/>
        </w:rPr>
        <w:t>ż</w:t>
      </w:r>
      <w:r w:rsidRPr="003F6981">
        <w:rPr>
          <w:rFonts w:asciiTheme="minorHAnsi" w:hAnsiTheme="minorHAnsi" w:cstheme="minorHAnsi"/>
        </w:rPr>
        <w:t xml:space="preserve">e spełniam (y) warunki udziału w postępowaniu określone przez Zamawiającego </w:t>
      </w:r>
      <w:r w:rsidR="00EF1B52">
        <w:rPr>
          <w:rFonts w:asciiTheme="minorHAnsi" w:hAnsiTheme="minorHAnsi" w:cstheme="minorHAnsi"/>
        </w:rPr>
        <w:br/>
      </w:r>
      <w:r w:rsidRPr="003F6981">
        <w:rPr>
          <w:rFonts w:asciiTheme="minorHAnsi" w:hAnsiTheme="minorHAnsi" w:cstheme="minorHAnsi"/>
        </w:rPr>
        <w:t>w Specyfikacji Warunków Zamówienia i ogłoszeniu o zamówieniu.</w:t>
      </w:r>
    </w:p>
    <w:p w:rsidR="00CB28CA" w:rsidRPr="003F6981" w:rsidRDefault="00CB28CA" w:rsidP="00CB28CA">
      <w:pPr>
        <w:keepNext/>
        <w:spacing w:line="276" w:lineRule="auto"/>
        <w:ind w:firstLine="709"/>
        <w:rPr>
          <w:rFonts w:asciiTheme="minorHAnsi" w:hAnsiTheme="minorHAnsi" w:cstheme="minorHAnsi"/>
          <w:sz w:val="21"/>
          <w:szCs w:val="21"/>
        </w:rPr>
      </w:pPr>
    </w:p>
    <w:p w:rsidR="00CB28CA" w:rsidRPr="003F6981" w:rsidRDefault="00CB28CA" w:rsidP="00CB28CA">
      <w:pPr>
        <w:keepNext/>
        <w:rPr>
          <w:rFonts w:asciiTheme="minorHAnsi" w:hAnsiTheme="minorHAnsi" w:cstheme="minorHAnsi"/>
        </w:rPr>
      </w:pPr>
    </w:p>
    <w:tbl>
      <w:tblPr>
        <w:tblW w:w="5000" w:type="pct"/>
        <w:jc w:val="center"/>
        <w:tblLook w:val="01E0"/>
      </w:tblPr>
      <w:tblGrid>
        <w:gridCol w:w="3370"/>
        <w:gridCol w:w="5918"/>
      </w:tblGrid>
      <w:tr w:rsidR="00CB28CA" w:rsidRPr="003F6981" w:rsidTr="009746A6">
        <w:trPr>
          <w:jc w:val="center"/>
        </w:trPr>
        <w:tc>
          <w:tcPr>
            <w:tcW w:w="1814" w:type="pct"/>
            <w:vAlign w:val="center"/>
          </w:tcPr>
          <w:p w:rsidR="00CB28CA" w:rsidRPr="003F6981" w:rsidRDefault="00CB28CA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………………….……………</w:t>
            </w:r>
          </w:p>
        </w:tc>
        <w:tc>
          <w:tcPr>
            <w:tcW w:w="3186" w:type="pct"/>
            <w:vAlign w:val="center"/>
          </w:tcPr>
          <w:p w:rsidR="00CB28CA" w:rsidRPr="003F6981" w:rsidRDefault="00CB28CA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CB28CA" w:rsidRPr="003F6981" w:rsidTr="009746A6">
        <w:trPr>
          <w:trHeight w:val="1267"/>
          <w:jc w:val="center"/>
        </w:trPr>
        <w:tc>
          <w:tcPr>
            <w:tcW w:w="1814" w:type="pct"/>
            <w:vAlign w:val="center"/>
          </w:tcPr>
          <w:p w:rsidR="00CB28CA" w:rsidRPr="003F6981" w:rsidRDefault="00CB28CA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CB28CA" w:rsidRPr="003F6981" w:rsidRDefault="00CB28CA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) do podpisania niniejszego oświadczenia w imieniu podmiotu </w:t>
            </w:r>
            <w:r w:rsidRPr="003F6981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na zasoby, którego powołuje </w:t>
            </w:r>
          </w:p>
          <w:p w:rsidR="00CB28CA" w:rsidRPr="003F6981" w:rsidRDefault="00CB28CA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iCs/>
                <w:sz w:val="18"/>
                <w:szCs w:val="18"/>
              </w:rPr>
              <w:t>się Wykonawca</w:t>
            </w: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 Oferta w postaci elektronicznej winna być podpisana </w:t>
            </w:r>
          </w:p>
          <w:p w:rsidR="00CB28CA" w:rsidRPr="003F6981" w:rsidRDefault="00CB28CA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w formie kwalifikowanego podpisu elektronicznego lub w postaci podpisu zaufanego lub w postaci podpisu osobistego.</w:t>
            </w:r>
          </w:p>
          <w:p w:rsidR="00CB28CA" w:rsidRPr="003F6981" w:rsidRDefault="00CB28CA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CB28CA" w:rsidRPr="003F6981" w:rsidRDefault="00CB28CA" w:rsidP="00A81D37">
      <w:pPr>
        <w:rPr>
          <w:rFonts w:asciiTheme="minorHAnsi" w:hAnsiTheme="minorHAnsi" w:cstheme="minorHAnsi"/>
          <w:sz w:val="22"/>
          <w:szCs w:val="22"/>
        </w:rPr>
      </w:pPr>
    </w:p>
    <w:p w:rsidR="00345235" w:rsidRPr="003F6981" w:rsidRDefault="00345235" w:rsidP="00A81D37">
      <w:pPr>
        <w:rPr>
          <w:rFonts w:asciiTheme="minorHAnsi" w:hAnsiTheme="minorHAnsi" w:cstheme="minorHAnsi"/>
          <w:sz w:val="22"/>
          <w:szCs w:val="22"/>
        </w:rPr>
      </w:pPr>
    </w:p>
    <w:p w:rsidR="00345235" w:rsidRPr="003F6981" w:rsidRDefault="00345235" w:rsidP="00A81D37">
      <w:pPr>
        <w:rPr>
          <w:rFonts w:asciiTheme="minorHAnsi" w:hAnsiTheme="minorHAnsi" w:cstheme="minorHAnsi"/>
          <w:sz w:val="22"/>
          <w:szCs w:val="22"/>
        </w:rPr>
      </w:pPr>
    </w:p>
    <w:p w:rsidR="00345235" w:rsidRPr="003F6981" w:rsidRDefault="00345235" w:rsidP="00A81D37">
      <w:pPr>
        <w:rPr>
          <w:rFonts w:asciiTheme="minorHAnsi" w:hAnsiTheme="minorHAnsi" w:cstheme="minorHAnsi"/>
          <w:sz w:val="22"/>
          <w:szCs w:val="22"/>
        </w:rPr>
      </w:pPr>
    </w:p>
    <w:p w:rsidR="00EF1B52" w:rsidRPr="00EF1B52" w:rsidRDefault="00EF1B52" w:rsidP="00006C2C">
      <w:pPr>
        <w:keepNext/>
        <w:widowControl w:val="0"/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  <w:bCs/>
        </w:rPr>
      </w:pPr>
      <w:bookmarkStart w:id="3" w:name="_Toc274742414"/>
      <w:r>
        <w:rPr>
          <w:rFonts w:asciiTheme="minorHAnsi" w:hAnsiTheme="minorHAnsi" w:cstheme="minorHAnsi"/>
          <w:b/>
          <w:bCs/>
        </w:rPr>
        <w:lastRenderedPageBreak/>
        <w:t>Nr postępowania: 15</w:t>
      </w:r>
      <w:r w:rsidRPr="00EF1B52">
        <w:rPr>
          <w:rFonts w:asciiTheme="minorHAnsi" w:hAnsiTheme="minorHAnsi" w:cstheme="minorHAnsi"/>
          <w:b/>
          <w:bCs/>
        </w:rPr>
        <w:t xml:space="preserve">/2025 </w:t>
      </w:r>
    </w:p>
    <w:p w:rsidR="00345235" w:rsidRPr="003F6981" w:rsidRDefault="00345235" w:rsidP="00006C2C">
      <w:pPr>
        <w:keepNext/>
        <w:widowControl w:val="0"/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 xml:space="preserve">Załącznik nr 4a do </w:t>
      </w:r>
      <w:r w:rsidRPr="003F6981">
        <w:rPr>
          <w:rFonts w:asciiTheme="minorHAnsi" w:hAnsiTheme="minorHAnsi" w:cstheme="minorHAnsi"/>
        </w:rPr>
        <w:t>SWZ</w:t>
      </w:r>
      <w:r w:rsidRPr="003F6981">
        <w:rPr>
          <w:rFonts w:asciiTheme="minorHAnsi" w:hAnsiTheme="minorHAnsi" w:cstheme="minorHAnsi"/>
          <w:b/>
        </w:rPr>
        <w:t xml:space="preserve"> (składają wszyscy Wykonawcy)</w:t>
      </w:r>
    </w:p>
    <w:p w:rsidR="00345235" w:rsidRPr="003F6981" w:rsidRDefault="00345235" w:rsidP="00A77A5F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32"/>
        </w:rPr>
      </w:pPr>
      <w:r w:rsidRPr="003F6981">
        <w:rPr>
          <w:rFonts w:asciiTheme="minorHAnsi" w:hAnsiTheme="minorHAnsi" w:cstheme="minorHAnsi"/>
          <w:b/>
          <w:sz w:val="32"/>
        </w:rPr>
        <w:t xml:space="preserve">Oświadczenie Wykonawcy </w:t>
      </w:r>
    </w:p>
    <w:p w:rsidR="00A77A5F" w:rsidRPr="009746A6" w:rsidRDefault="00345235" w:rsidP="009746A6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  <w:r w:rsidR="00A77A5F" w:rsidRPr="00A77A5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77A5F" w:rsidRPr="003F6981">
        <w:rPr>
          <w:rFonts w:asciiTheme="minorHAnsi" w:hAnsiTheme="minorHAnsi" w:cstheme="minorHAnsi"/>
          <w:b/>
          <w:sz w:val="22"/>
          <w:szCs w:val="22"/>
        </w:rPr>
        <w:t>Prawo zamówień publicznych</w:t>
      </w:r>
      <w:r w:rsidR="00A77A5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4CB5">
        <w:rPr>
          <w:rFonts w:asciiTheme="minorHAnsi" w:hAnsiTheme="minorHAnsi" w:cstheme="minorHAnsi"/>
          <w:b/>
          <w:sz w:val="22"/>
          <w:szCs w:val="22"/>
        </w:rPr>
        <w:t>oraz</w:t>
      </w:r>
      <w:r w:rsidR="009746A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4CB5">
        <w:rPr>
          <w:rFonts w:asciiTheme="minorHAnsi" w:hAnsiTheme="minorHAnsi" w:cstheme="minorHAnsi"/>
          <w:b/>
          <w:sz w:val="22"/>
          <w:szCs w:val="22"/>
        </w:rPr>
        <w:t xml:space="preserve">na podstawie art. 7 ust. 1 z dnia 13 kwietnia 2022 r. o szczególnych rozwiązaniach w zakresie przeciwdziałania </w:t>
      </w:r>
      <w:r w:rsidR="00EF4CB5" w:rsidRPr="00EF1B52">
        <w:rPr>
          <w:rFonts w:asciiTheme="minorHAnsi" w:hAnsiTheme="minorHAnsi" w:cstheme="minorHAnsi"/>
          <w:b/>
          <w:sz w:val="22"/>
          <w:szCs w:val="22"/>
        </w:rPr>
        <w:t xml:space="preserve">wspieraniu agresji na Ukrainę oraz służących ochronie bezpieczeństwa narodowego </w:t>
      </w:r>
      <w:r w:rsidR="00EF1B52" w:rsidRPr="00EF1B52">
        <w:rPr>
          <w:rFonts w:asciiTheme="minorHAnsi" w:hAnsiTheme="minorHAnsi" w:cstheme="minorHAnsi"/>
          <w:b/>
          <w:sz w:val="22"/>
          <w:szCs w:val="22"/>
        </w:rPr>
        <w:t>(Dz. U. z 2025 r.,</w:t>
      </w:r>
      <w:r w:rsidR="00EF4CB5" w:rsidRPr="00EF1B52">
        <w:rPr>
          <w:rFonts w:asciiTheme="minorHAnsi" w:hAnsiTheme="minorHAnsi" w:cstheme="minorHAnsi"/>
          <w:b/>
          <w:sz w:val="22"/>
          <w:szCs w:val="22"/>
        </w:rPr>
        <w:t xml:space="preserve"> poz. </w:t>
      </w:r>
      <w:r w:rsidR="00EF1B52" w:rsidRPr="00EF1B52">
        <w:rPr>
          <w:rFonts w:asciiTheme="minorHAnsi" w:hAnsiTheme="minorHAnsi" w:cstheme="minorHAnsi"/>
          <w:b/>
          <w:sz w:val="22"/>
          <w:szCs w:val="22"/>
        </w:rPr>
        <w:t>514</w:t>
      </w:r>
      <w:r w:rsidR="00EF4CB5" w:rsidRPr="00EF1B52">
        <w:rPr>
          <w:rFonts w:asciiTheme="minorHAnsi" w:hAnsiTheme="minorHAnsi" w:cstheme="minorHAnsi"/>
          <w:b/>
          <w:sz w:val="22"/>
          <w:szCs w:val="22"/>
        </w:rPr>
        <w:t>)</w:t>
      </w:r>
      <w:r w:rsidRPr="003F6981">
        <w:rPr>
          <w:rFonts w:asciiTheme="minorHAnsi" w:hAnsiTheme="minorHAnsi" w:cstheme="minorHAnsi"/>
          <w:b/>
          <w:sz w:val="22"/>
          <w:szCs w:val="22"/>
        </w:rPr>
        <w:br/>
      </w:r>
      <w:r w:rsidRPr="003F6981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345235" w:rsidRPr="003F6981" w:rsidRDefault="00345235" w:rsidP="00345235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120"/>
        <w:ind w:right="45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ZAMAWIAJĄCY:</w:t>
      </w:r>
    </w:p>
    <w:p w:rsidR="00345235" w:rsidRPr="003F6981" w:rsidRDefault="00345235" w:rsidP="00345235">
      <w:pPr>
        <w:keepNext/>
        <w:widowControl w:val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Centrum  Administracji Pieczy Zastępczej</w:t>
      </w:r>
    </w:p>
    <w:p w:rsidR="00345235" w:rsidRPr="003F6981" w:rsidRDefault="00345235" w:rsidP="00345235">
      <w:pPr>
        <w:keepNext/>
        <w:widowControl w:val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 xml:space="preserve">90-159 Łódź </w:t>
      </w:r>
    </w:p>
    <w:p w:rsidR="00345235" w:rsidRPr="003F6981" w:rsidRDefault="00345235" w:rsidP="00345235">
      <w:pPr>
        <w:keepNext/>
        <w:widowControl w:val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ul. Małachowskiego 74</w:t>
      </w:r>
    </w:p>
    <w:p w:rsidR="00345235" w:rsidRPr="003F6981" w:rsidRDefault="00345235" w:rsidP="00345235">
      <w:pPr>
        <w:keepNext/>
        <w:keepLines/>
        <w:widowControl w:val="0"/>
        <w:numPr>
          <w:ilvl w:val="0"/>
          <w:numId w:val="7"/>
        </w:numPr>
        <w:spacing w:before="120" w:after="120"/>
        <w:jc w:val="both"/>
        <w:rPr>
          <w:rFonts w:asciiTheme="minorHAnsi" w:eastAsia="Calibri" w:hAnsiTheme="minorHAnsi" w:cstheme="minorHAnsi"/>
          <w:b/>
        </w:rPr>
      </w:pPr>
      <w:r w:rsidRPr="003F6981">
        <w:rPr>
          <w:rFonts w:asciiTheme="minorHAnsi" w:eastAsia="Calibri" w:hAnsiTheme="minorHAnsi" w:cstheme="minorHAnsi"/>
          <w:b/>
        </w:rPr>
        <w:t>WYKONAWCA:</w:t>
      </w:r>
    </w:p>
    <w:p w:rsidR="00345235" w:rsidRPr="003F6981" w:rsidRDefault="00345235" w:rsidP="00345235">
      <w:pPr>
        <w:keepNext/>
        <w:widowControl w:val="0"/>
        <w:spacing w:after="12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Niniejsza oferta zostaje złożona przez</w:t>
      </w:r>
      <w:r w:rsidRPr="003F6981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footnoteReference w:id="4"/>
      </w:r>
      <w:r w:rsidRPr="003F6981">
        <w:rPr>
          <w:rFonts w:asciiTheme="minorHAnsi" w:hAnsiTheme="minorHAnsi" w:cstheme="minorHAnsi"/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434"/>
        <w:gridCol w:w="2977"/>
        <w:gridCol w:w="2268"/>
      </w:tblGrid>
      <w:tr w:rsidR="00345235" w:rsidRPr="003F6981" w:rsidTr="009746A6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345235" w:rsidRPr="003F6981" w:rsidRDefault="00345235" w:rsidP="00345235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45235" w:rsidRPr="003F6981" w:rsidRDefault="00345235" w:rsidP="00345235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45235" w:rsidRPr="003F6981" w:rsidRDefault="00345235" w:rsidP="00345235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Adres(y) </w:t>
            </w:r>
            <w:r w:rsidRPr="003F6981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</w:rPr>
              <w:t>W</w:t>
            </w: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45235" w:rsidRPr="003F6981" w:rsidRDefault="00345235" w:rsidP="00345235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</w:tr>
      <w:tr w:rsidR="00345235" w:rsidRPr="003F6981" w:rsidTr="009746A6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345235" w:rsidRPr="003F6981" w:rsidRDefault="00345235" w:rsidP="00345235">
            <w:pPr>
              <w:keepNext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345235" w:rsidRPr="003F6981" w:rsidRDefault="00345235" w:rsidP="00345235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345235" w:rsidRPr="003F6981" w:rsidRDefault="00345235" w:rsidP="00345235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345235" w:rsidRPr="003F6981" w:rsidRDefault="00345235" w:rsidP="00345235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345235" w:rsidRPr="003F6981" w:rsidTr="009746A6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345235" w:rsidRPr="003F6981" w:rsidRDefault="00345235" w:rsidP="00345235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345235" w:rsidRPr="003F6981" w:rsidRDefault="00345235" w:rsidP="00345235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345235" w:rsidRPr="003F6981" w:rsidRDefault="00345235" w:rsidP="00345235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345235" w:rsidRPr="003F6981" w:rsidRDefault="00345235" w:rsidP="00345235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:rsidR="00A77A5F" w:rsidRDefault="00A77A5F" w:rsidP="00345235">
      <w:pPr>
        <w:keepNext/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:rsidR="00345235" w:rsidRDefault="00345235" w:rsidP="009746A6">
      <w:pPr>
        <w:keepNext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Na potrzeby postępowania o udzielenie zamówienia publicznego, pn.</w:t>
      </w:r>
      <w:r w:rsidRPr="003F69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F1B52" w:rsidRPr="0009305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F1B52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zorganizowanie </w:t>
      </w:r>
      <w:r w:rsidR="00EF1B52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="00EF1B52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>w  okresie 31.01.2026r. – 15.02.2026r. półkolonii zimowych dla 150 dzieci, uczestników projektu „</w:t>
      </w:r>
      <w:proofErr w:type="spellStart"/>
      <w:r w:rsidR="00EF1B52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>Разом</w:t>
      </w:r>
      <w:proofErr w:type="spellEnd"/>
      <w:r w:rsidR="00EF1B52" w:rsidRPr="0009305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wsparcie integracji obywateli państw trzecich”</w:t>
      </w:r>
      <w:r w:rsidRPr="009E7390">
        <w:rPr>
          <w:rFonts w:asciiTheme="minorHAnsi" w:hAnsiTheme="minorHAnsi" w:cstheme="minorHAnsi"/>
          <w:sz w:val="22"/>
          <w:szCs w:val="22"/>
        </w:rPr>
        <w:t xml:space="preserve"> -</w:t>
      </w:r>
      <w:r w:rsidRPr="003F69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6981">
        <w:rPr>
          <w:rFonts w:asciiTheme="minorHAnsi" w:hAnsiTheme="minorHAnsi" w:cstheme="minorHAnsi"/>
          <w:sz w:val="22"/>
          <w:szCs w:val="22"/>
        </w:rPr>
        <w:t>oświadczam, co następuje:</w:t>
      </w:r>
    </w:p>
    <w:p w:rsidR="009746A6" w:rsidRPr="009746A6" w:rsidRDefault="009746A6" w:rsidP="009746A6">
      <w:pPr>
        <w:keepNext/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:rsidR="00345235" w:rsidRPr="009746A6" w:rsidRDefault="00345235" w:rsidP="009746A6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highlight w:val="lightGray"/>
        </w:rPr>
      </w:pPr>
      <w:r w:rsidRPr="003F6981">
        <w:rPr>
          <w:rFonts w:asciiTheme="minorHAnsi" w:hAnsiTheme="minorHAnsi" w:cstheme="minorHAnsi"/>
          <w:b/>
          <w:highlight w:val="lightGray"/>
        </w:rPr>
        <w:t>OŚWIADCZENIE WYKONAWCY O BRAKU PODSTAW WYKLUCZENIA Z POSTEPOWANIA:</w:t>
      </w:r>
    </w:p>
    <w:p w:rsidR="00345235" w:rsidRPr="003F6981" w:rsidRDefault="00345235" w:rsidP="00345235">
      <w:pPr>
        <w:keepNext/>
        <w:contextualSpacing/>
        <w:jc w:val="both"/>
        <w:rPr>
          <w:rFonts w:asciiTheme="minorHAnsi" w:hAnsiTheme="minorHAnsi" w:cstheme="minorHAnsi"/>
          <w:lang w:eastAsia="en-US"/>
        </w:rPr>
      </w:pPr>
      <w:r w:rsidRPr="003F698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3F6981">
        <w:rPr>
          <w:rFonts w:asciiTheme="minorHAnsi" w:hAnsiTheme="minorHAnsi" w:cstheme="minorHAnsi"/>
          <w:lang w:eastAsia="en-US"/>
        </w:rPr>
        <w:br/>
      </w:r>
      <w:r w:rsidRPr="003F6981">
        <w:rPr>
          <w:rFonts w:asciiTheme="minorHAnsi" w:hAnsiTheme="minorHAnsi" w:cstheme="minorHAnsi"/>
          <w:color w:val="000000"/>
          <w:lang w:eastAsia="en-US"/>
        </w:rPr>
        <w:t xml:space="preserve">art. 108 ust. 1 </w:t>
      </w:r>
      <w:r w:rsidRPr="003F698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3F6981">
        <w:rPr>
          <w:rFonts w:asciiTheme="minorHAnsi" w:hAnsiTheme="minorHAnsi" w:cstheme="minorHAnsi"/>
          <w:lang w:eastAsia="en-US"/>
        </w:rPr>
        <w:t>Pzp</w:t>
      </w:r>
      <w:proofErr w:type="spellEnd"/>
      <w:r w:rsidR="00A77A5F">
        <w:rPr>
          <w:rFonts w:asciiTheme="minorHAnsi" w:hAnsiTheme="minorHAnsi" w:cstheme="minorHAnsi"/>
          <w:lang w:eastAsia="en-US"/>
        </w:rPr>
        <w:t xml:space="preserve"> oraz na dzień składania ofert reprezentowany przez mnie Wykonawca „NIE PODLEGA” wykluczeniu z postępowania na podstawie art. 7 ust. 1 Ustawy </w:t>
      </w:r>
      <w:r w:rsidR="00A77A5F">
        <w:rPr>
          <w:rFonts w:asciiTheme="minorHAnsi" w:hAnsiTheme="minorHAnsi" w:cstheme="minorHAnsi"/>
          <w:lang w:eastAsia="en-US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="00A77A5F">
        <w:rPr>
          <w:rFonts w:asciiTheme="minorHAnsi" w:hAnsiTheme="minorHAnsi" w:cstheme="minorHAnsi"/>
          <w:lang w:eastAsia="en-US"/>
        </w:rPr>
        <w:br/>
      </w:r>
      <w:r w:rsidR="00EF1B52" w:rsidRPr="00EF1B52">
        <w:rPr>
          <w:rFonts w:asciiTheme="minorHAnsi" w:hAnsiTheme="minorHAnsi" w:cstheme="minorHAnsi"/>
          <w:lang w:eastAsia="en-US"/>
        </w:rPr>
        <w:t>(Dz. U. z 2025 r. poz. 514</w:t>
      </w:r>
      <w:r w:rsidR="00A77A5F" w:rsidRPr="00EF1B52">
        <w:rPr>
          <w:rFonts w:asciiTheme="minorHAnsi" w:hAnsiTheme="minorHAnsi" w:cstheme="minorHAnsi"/>
          <w:lang w:eastAsia="en-US"/>
        </w:rPr>
        <w:t>).</w:t>
      </w:r>
    </w:p>
    <w:p w:rsidR="00345235" w:rsidRDefault="00345235" w:rsidP="00345235">
      <w:pPr>
        <w:keepNext/>
        <w:spacing w:line="360" w:lineRule="auto"/>
        <w:ind w:left="840"/>
        <w:contextualSpacing/>
        <w:jc w:val="both"/>
        <w:rPr>
          <w:rFonts w:asciiTheme="minorHAnsi" w:hAnsiTheme="minorHAnsi" w:cstheme="minorHAnsi"/>
          <w:lang w:eastAsia="en-US"/>
        </w:rPr>
      </w:pPr>
    </w:p>
    <w:p w:rsidR="009746A6" w:rsidRDefault="009746A6" w:rsidP="00345235">
      <w:pPr>
        <w:keepNext/>
        <w:spacing w:line="360" w:lineRule="auto"/>
        <w:ind w:left="840"/>
        <w:contextualSpacing/>
        <w:jc w:val="both"/>
        <w:rPr>
          <w:rFonts w:asciiTheme="minorHAnsi" w:hAnsiTheme="minorHAnsi" w:cstheme="minorHAnsi"/>
          <w:lang w:eastAsia="en-US"/>
        </w:rPr>
      </w:pPr>
    </w:p>
    <w:p w:rsidR="009746A6" w:rsidRDefault="009746A6" w:rsidP="00345235">
      <w:pPr>
        <w:keepNext/>
        <w:spacing w:line="360" w:lineRule="auto"/>
        <w:ind w:left="840"/>
        <w:contextualSpacing/>
        <w:jc w:val="both"/>
        <w:rPr>
          <w:rFonts w:asciiTheme="minorHAnsi" w:hAnsiTheme="minorHAnsi" w:cstheme="minorHAnsi"/>
          <w:lang w:eastAsia="en-US"/>
        </w:rPr>
      </w:pPr>
    </w:p>
    <w:p w:rsidR="009746A6" w:rsidRDefault="009746A6" w:rsidP="00345235">
      <w:pPr>
        <w:keepNext/>
        <w:spacing w:line="360" w:lineRule="auto"/>
        <w:ind w:left="840"/>
        <w:contextualSpacing/>
        <w:jc w:val="both"/>
        <w:rPr>
          <w:rFonts w:asciiTheme="minorHAnsi" w:hAnsiTheme="minorHAnsi" w:cstheme="minorHAnsi"/>
          <w:lang w:eastAsia="en-US"/>
        </w:rPr>
      </w:pPr>
    </w:p>
    <w:p w:rsidR="00006C2C" w:rsidRPr="003F6981" w:rsidRDefault="00006C2C" w:rsidP="00345235">
      <w:pPr>
        <w:keepNext/>
        <w:spacing w:line="360" w:lineRule="auto"/>
        <w:ind w:left="840"/>
        <w:contextualSpacing/>
        <w:jc w:val="both"/>
        <w:rPr>
          <w:rFonts w:asciiTheme="minorHAnsi" w:hAnsiTheme="minorHAnsi" w:cstheme="minorHAnsi"/>
          <w:lang w:eastAsia="en-US"/>
        </w:rPr>
      </w:pPr>
    </w:p>
    <w:p w:rsidR="00345235" w:rsidRPr="003F6981" w:rsidRDefault="00345235" w:rsidP="00345235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highlight w:val="lightGray"/>
        </w:rPr>
      </w:pPr>
      <w:r w:rsidRPr="003F6981">
        <w:rPr>
          <w:rFonts w:asciiTheme="minorHAnsi" w:hAnsiTheme="minorHAnsi" w:cstheme="minorHAnsi"/>
          <w:b/>
          <w:highlight w:val="lightGray"/>
        </w:rPr>
        <w:lastRenderedPageBreak/>
        <w:t xml:space="preserve">WYKAZANIE PRZEZ WYKONAWCĘ, ŻE PODJĘTE PRZEZ NIEGO CZYNNOŚCI SĄ WYSTARCZAJĄCE DO WYKAZANIA JEGO RZETLENOŚCI W SYTUACJI, GDY WYKONAWCA PODLEGA WYKLUCZENIU NA PODSTAWIE ART. 108 UST. 1 PKT 1, 2 i 5 USTAWY PZP </w:t>
      </w:r>
      <w:r w:rsidRPr="003F6981">
        <w:rPr>
          <w:rFonts w:asciiTheme="minorHAnsi" w:hAnsiTheme="minorHAnsi" w:cstheme="minorHAnsi"/>
          <w:b/>
          <w:highlight w:val="lightGray"/>
        </w:rPr>
        <w:br/>
        <w:t>O BRAKU PODSTAW WYKLUCZENIA Z POSTĘPOWANIA:</w:t>
      </w: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</w:rPr>
      </w:pP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Oświadczam, że w stosunku do mnie zachodzą podstawy wykluczenia </w:t>
      </w:r>
      <w:r w:rsidRPr="003F6981">
        <w:rPr>
          <w:rFonts w:asciiTheme="minorHAnsi" w:hAnsiTheme="minorHAnsi" w:cstheme="minorHAnsi"/>
        </w:rPr>
        <w:br/>
        <w:t xml:space="preserve">z postępowania na podstawie art. …………. ustawy </w:t>
      </w:r>
      <w:proofErr w:type="spellStart"/>
      <w:r w:rsidRPr="003F6981">
        <w:rPr>
          <w:rFonts w:asciiTheme="minorHAnsi" w:hAnsiTheme="minorHAnsi" w:cstheme="minorHAnsi"/>
        </w:rPr>
        <w:t>Pzp</w:t>
      </w:r>
      <w:proofErr w:type="spellEnd"/>
      <w:r w:rsidRPr="003F6981">
        <w:rPr>
          <w:rFonts w:asciiTheme="minorHAnsi" w:hAnsiTheme="minorHAnsi" w:cstheme="minorHAnsi"/>
        </w:rPr>
        <w:t xml:space="preserve">. </w:t>
      </w: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  <w:bCs/>
          <w:i/>
          <w:sz w:val="21"/>
          <w:szCs w:val="21"/>
        </w:rPr>
      </w:pPr>
      <w:r w:rsidRPr="003F6981">
        <w:rPr>
          <w:rFonts w:asciiTheme="minorHAnsi" w:hAnsiTheme="minorHAnsi" w:cstheme="minorHAnsi"/>
          <w:bCs/>
          <w:i/>
          <w:sz w:val="21"/>
          <w:szCs w:val="21"/>
        </w:rPr>
        <w:t xml:space="preserve">(podać mającą zastosowanie podstawę wykluczenia spośród wymienionych w art. 108 ust. 1 pkt 1, 2 i 5 ustawy </w:t>
      </w:r>
      <w:proofErr w:type="spellStart"/>
      <w:r w:rsidRPr="003F6981">
        <w:rPr>
          <w:rFonts w:asciiTheme="minorHAnsi" w:hAnsiTheme="minorHAnsi" w:cstheme="minorHAnsi"/>
          <w:bCs/>
          <w:i/>
          <w:sz w:val="21"/>
          <w:szCs w:val="21"/>
        </w:rPr>
        <w:t>Pzp</w:t>
      </w:r>
      <w:proofErr w:type="spellEnd"/>
      <w:r w:rsidRPr="003F6981">
        <w:rPr>
          <w:rFonts w:asciiTheme="minorHAnsi" w:hAnsiTheme="minorHAnsi" w:cstheme="minorHAnsi"/>
          <w:bCs/>
          <w:i/>
          <w:sz w:val="21"/>
          <w:szCs w:val="21"/>
        </w:rPr>
        <w:t>)</w:t>
      </w: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  <w:color w:val="000000"/>
        </w:rPr>
      </w:pPr>
      <w:r w:rsidRPr="003F6981">
        <w:rPr>
          <w:rFonts w:asciiTheme="minorHAnsi" w:hAnsiTheme="minorHAnsi" w:cstheme="minorHAnsi"/>
          <w:color w:val="000000"/>
        </w:rPr>
        <w:t xml:space="preserve">Jednocześnie oświadczam, że w związku z tym, iż podlegam wykluczeniu </w:t>
      </w:r>
      <w:r w:rsidRPr="003F6981">
        <w:rPr>
          <w:rFonts w:asciiTheme="minorHAnsi" w:hAnsiTheme="minorHAnsi" w:cstheme="minorHAnsi"/>
          <w:color w:val="000000"/>
        </w:rPr>
        <w:br/>
        <w:t xml:space="preserve">na podstawie ww. artykułu, to zgodnie z dyspozycją art. 110 ust. 2 ustawy </w:t>
      </w:r>
      <w:proofErr w:type="spellStart"/>
      <w:r w:rsidRPr="003F6981">
        <w:rPr>
          <w:rFonts w:asciiTheme="minorHAnsi" w:hAnsiTheme="minorHAnsi" w:cstheme="minorHAnsi"/>
          <w:color w:val="000000"/>
        </w:rPr>
        <w:t>Pzp</w:t>
      </w:r>
      <w:proofErr w:type="spellEnd"/>
      <w:r w:rsidRPr="003F6981">
        <w:rPr>
          <w:rFonts w:asciiTheme="minorHAnsi" w:hAnsiTheme="minorHAnsi" w:cstheme="minorHAnsi"/>
          <w:color w:val="000000"/>
        </w:rPr>
        <w:t xml:space="preserve"> przedstawiam następujące środki naprawcze:</w:t>
      </w:r>
    </w:p>
    <w:p w:rsidR="00345235" w:rsidRPr="003F6981" w:rsidRDefault="00345235" w:rsidP="00345235">
      <w:pPr>
        <w:keepNext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345235" w:rsidRPr="003F6981" w:rsidRDefault="00345235" w:rsidP="00345235">
      <w:pPr>
        <w:keepNext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345235" w:rsidRPr="003F6981" w:rsidRDefault="00345235" w:rsidP="00345235">
      <w:pPr>
        <w:keepNext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………………………………………………………………………………………, </w:t>
      </w:r>
    </w:p>
    <w:p w:rsidR="00345235" w:rsidRPr="003F6981" w:rsidRDefault="00345235" w:rsidP="00345235">
      <w:pPr>
        <w:keepNext/>
        <w:ind w:left="7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F6981">
        <w:rPr>
          <w:rFonts w:asciiTheme="minorHAnsi" w:hAnsiTheme="minorHAnsi" w:cstheme="minorHAnsi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</w:rPr>
      </w:pP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</w:rPr>
      </w:pPr>
    </w:p>
    <w:p w:rsidR="00345235" w:rsidRPr="003F6981" w:rsidRDefault="00345235" w:rsidP="00345235">
      <w:pPr>
        <w:keepNext/>
        <w:jc w:val="both"/>
        <w:rPr>
          <w:rFonts w:asciiTheme="minorHAnsi" w:hAnsiTheme="minorHAnsi" w:cstheme="minorHAnsi"/>
        </w:rPr>
      </w:pPr>
    </w:p>
    <w:tbl>
      <w:tblPr>
        <w:tblW w:w="5000" w:type="pct"/>
        <w:jc w:val="center"/>
        <w:tblLook w:val="01E0"/>
      </w:tblPr>
      <w:tblGrid>
        <w:gridCol w:w="3370"/>
        <w:gridCol w:w="5918"/>
      </w:tblGrid>
      <w:tr w:rsidR="00345235" w:rsidRPr="003F6981" w:rsidTr="009746A6">
        <w:trPr>
          <w:jc w:val="center"/>
        </w:trPr>
        <w:tc>
          <w:tcPr>
            <w:tcW w:w="1814" w:type="pct"/>
            <w:vAlign w:val="center"/>
          </w:tcPr>
          <w:p w:rsidR="00345235" w:rsidRPr="003F6981" w:rsidRDefault="00345235" w:rsidP="00345235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345235" w:rsidRPr="003F6981" w:rsidRDefault="00345235" w:rsidP="00345235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345235" w:rsidRPr="003F6981" w:rsidTr="009746A6">
        <w:trPr>
          <w:trHeight w:val="855"/>
          <w:jc w:val="center"/>
        </w:trPr>
        <w:tc>
          <w:tcPr>
            <w:tcW w:w="1814" w:type="pct"/>
            <w:vAlign w:val="center"/>
          </w:tcPr>
          <w:p w:rsidR="00345235" w:rsidRPr="003F6981" w:rsidRDefault="00345235" w:rsidP="00345235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345235" w:rsidRPr="003F6981" w:rsidRDefault="00345235" w:rsidP="00345235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) do podpisania niniejszej oferty w imieniu Wykonawcy(ów). </w:t>
            </w:r>
          </w:p>
          <w:p w:rsidR="00345235" w:rsidRPr="003F6981" w:rsidRDefault="00345235" w:rsidP="00345235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Oferta w postaci elektronicznej winna być podpisana w formie kwalifikowanego podpisu elektronicznego lub w postaci podpisu zaufanego lub w postaci podpisu osobistego.</w:t>
            </w:r>
          </w:p>
          <w:p w:rsidR="00345235" w:rsidRPr="003F6981" w:rsidRDefault="00345235" w:rsidP="00345235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45235" w:rsidRPr="003F6981" w:rsidRDefault="00345235" w:rsidP="00345235">
      <w:pPr>
        <w:keepNext/>
        <w:ind w:left="284"/>
        <w:jc w:val="both"/>
        <w:rPr>
          <w:rFonts w:asciiTheme="minorHAnsi" w:hAnsiTheme="minorHAnsi" w:cstheme="minorHAnsi"/>
          <w:b/>
          <w:sz w:val="36"/>
          <w:szCs w:val="36"/>
        </w:rPr>
      </w:pPr>
    </w:p>
    <w:bookmarkEnd w:id="3"/>
    <w:p w:rsidR="00345235" w:rsidRPr="003F6981" w:rsidRDefault="00345235" w:rsidP="00345235">
      <w:pPr>
        <w:keepNext/>
        <w:widowControl w:val="0"/>
        <w:autoSpaceDE w:val="0"/>
        <w:autoSpaceDN w:val="0"/>
        <w:adjustRightInd w:val="0"/>
        <w:spacing w:before="240" w:after="120"/>
        <w:ind w:right="45"/>
        <w:jc w:val="both"/>
        <w:rPr>
          <w:rFonts w:asciiTheme="minorHAnsi" w:hAnsiTheme="minorHAnsi" w:cstheme="minorHAnsi"/>
          <w:b/>
        </w:rPr>
      </w:pPr>
    </w:p>
    <w:p w:rsidR="00345235" w:rsidRPr="003F6981" w:rsidRDefault="00345235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270688" w:rsidRDefault="00270688" w:rsidP="00A81D37">
      <w:pPr>
        <w:rPr>
          <w:rFonts w:asciiTheme="minorHAnsi" w:hAnsiTheme="minorHAnsi" w:cstheme="minorHAnsi"/>
          <w:sz w:val="22"/>
          <w:szCs w:val="22"/>
        </w:rPr>
      </w:pPr>
    </w:p>
    <w:p w:rsidR="009746A6" w:rsidRDefault="00EF1B52" w:rsidP="00006C2C">
      <w:pPr>
        <w:keepNext/>
        <w:widowControl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Nr postępowania: 15</w:t>
      </w:r>
      <w:r w:rsidR="009746A6" w:rsidRPr="009746A6">
        <w:rPr>
          <w:rFonts w:asciiTheme="minorHAnsi" w:hAnsiTheme="minorHAnsi" w:cstheme="minorHAnsi"/>
          <w:b/>
        </w:rPr>
        <w:t>/2025</w:t>
      </w:r>
    </w:p>
    <w:p w:rsidR="00825D3B" w:rsidRPr="003F6981" w:rsidRDefault="00825D3B" w:rsidP="00006C2C">
      <w:pPr>
        <w:keepNext/>
        <w:widowControl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 xml:space="preserve">Załącznik nr 4b do </w:t>
      </w:r>
      <w:r w:rsidRPr="00006C2C">
        <w:rPr>
          <w:rFonts w:asciiTheme="minorHAnsi" w:hAnsiTheme="minorHAnsi" w:cstheme="minorHAnsi"/>
          <w:b/>
        </w:rPr>
        <w:t>SWZ</w:t>
      </w:r>
      <w:r w:rsidRPr="003F6981">
        <w:rPr>
          <w:rFonts w:asciiTheme="minorHAnsi" w:hAnsiTheme="minorHAnsi" w:cstheme="minorHAnsi"/>
          <w:b/>
        </w:rPr>
        <w:t xml:space="preserve"> (</w:t>
      </w:r>
      <w:r w:rsidRPr="003F6981">
        <w:rPr>
          <w:rFonts w:asciiTheme="minorHAnsi" w:hAnsiTheme="minorHAnsi" w:cstheme="minorHAnsi"/>
          <w:b/>
          <w:iCs/>
        </w:rPr>
        <w:t>składają podmioty na zasoby, których powołuje się Wykonawca</w:t>
      </w:r>
      <w:r w:rsidRPr="003F6981">
        <w:rPr>
          <w:rFonts w:asciiTheme="minorHAnsi" w:hAnsiTheme="minorHAnsi" w:cstheme="minorHAnsi"/>
          <w:b/>
        </w:rPr>
        <w:t>)</w:t>
      </w:r>
    </w:p>
    <w:p w:rsidR="00825D3B" w:rsidRPr="003F6981" w:rsidRDefault="00825D3B" w:rsidP="00825D3B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 xml:space="preserve">Oświadczenie podmiotu </w:t>
      </w:r>
      <w:r w:rsidRPr="003F6981">
        <w:rPr>
          <w:rFonts w:asciiTheme="minorHAnsi" w:hAnsiTheme="minorHAnsi" w:cstheme="minorHAnsi"/>
          <w:b/>
          <w:iCs/>
        </w:rPr>
        <w:t>na zasoby, którego powołuje się Wykonawca</w:t>
      </w:r>
      <w:r w:rsidRPr="003F6981">
        <w:rPr>
          <w:rFonts w:asciiTheme="minorHAnsi" w:hAnsiTheme="minorHAnsi" w:cstheme="minorHAnsi"/>
          <w:b/>
        </w:rPr>
        <w:t xml:space="preserve"> </w:t>
      </w:r>
    </w:p>
    <w:p w:rsidR="00825D3B" w:rsidRPr="003F6981" w:rsidRDefault="00825D3B" w:rsidP="00825D3B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  <w:r w:rsidRPr="003F6981">
        <w:rPr>
          <w:rFonts w:asciiTheme="minorHAnsi" w:hAnsiTheme="minorHAnsi" w:cstheme="minorHAnsi"/>
          <w:b/>
          <w:sz w:val="22"/>
          <w:szCs w:val="22"/>
        </w:rPr>
        <w:br/>
        <w:t>Prawo zamówień publicznych</w:t>
      </w:r>
    </w:p>
    <w:p w:rsidR="00825D3B" w:rsidRPr="003F6981" w:rsidRDefault="00825D3B" w:rsidP="00825D3B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F6981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825D3B" w:rsidRPr="003F6981" w:rsidRDefault="00825D3B" w:rsidP="00825D3B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4"/>
          <w:szCs w:val="4"/>
        </w:rPr>
      </w:pPr>
    </w:p>
    <w:p w:rsidR="00825D3B" w:rsidRPr="003F6981" w:rsidRDefault="00825D3B" w:rsidP="00825D3B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spacing w:before="240" w:after="120"/>
        <w:ind w:right="45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ZAMAWIAJĄCY:</w:t>
      </w:r>
    </w:p>
    <w:p w:rsidR="00825D3B" w:rsidRPr="003F6981" w:rsidRDefault="00825D3B" w:rsidP="00825D3B">
      <w:pPr>
        <w:keepNext/>
        <w:widowControl w:val="0"/>
        <w:ind w:left="360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Centrum  Administracji Pieczy Zastępczej</w:t>
      </w:r>
    </w:p>
    <w:p w:rsidR="00825D3B" w:rsidRPr="003F6981" w:rsidRDefault="00825D3B" w:rsidP="00825D3B">
      <w:pPr>
        <w:keepNext/>
        <w:widowControl w:val="0"/>
        <w:ind w:left="360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 xml:space="preserve">90-159 Łódź </w:t>
      </w:r>
    </w:p>
    <w:p w:rsidR="00825D3B" w:rsidRPr="003F6981" w:rsidRDefault="00825D3B" w:rsidP="00825D3B">
      <w:pPr>
        <w:keepNext/>
        <w:widowControl w:val="0"/>
        <w:ind w:left="360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ul. Małachowskiego 74</w:t>
      </w:r>
    </w:p>
    <w:p w:rsidR="00825D3B" w:rsidRPr="003F6981" w:rsidRDefault="00825D3B" w:rsidP="00825D3B">
      <w:pPr>
        <w:keepNext/>
        <w:keepLines/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eastAsia="Calibri" w:hAnsiTheme="minorHAnsi" w:cstheme="minorHAnsi"/>
          <w:b/>
        </w:rPr>
      </w:pPr>
      <w:r w:rsidRPr="003F6981">
        <w:rPr>
          <w:rFonts w:asciiTheme="minorHAnsi" w:eastAsia="Calibri" w:hAnsiTheme="minorHAnsi" w:cstheme="minorHAnsi"/>
          <w:b/>
        </w:rPr>
        <w:t xml:space="preserve">Dane podmiotu </w:t>
      </w:r>
      <w:r w:rsidRPr="003F6981">
        <w:rPr>
          <w:rFonts w:asciiTheme="minorHAnsi" w:eastAsia="Calibri" w:hAnsiTheme="minorHAnsi" w:cstheme="minorHAnsi"/>
          <w:b/>
          <w:iCs/>
        </w:rPr>
        <w:t>na zasoby, którego powołuje się Wykonawca</w:t>
      </w:r>
      <w:r w:rsidRPr="003F6981">
        <w:rPr>
          <w:rFonts w:asciiTheme="minorHAnsi" w:eastAsia="Calibri" w:hAnsiTheme="minorHAnsi" w:cstheme="minorHAnsi"/>
          <w:b/>
        </w:rPr>
        <w:t>:</w:t>
      </w:r>
    </w:p>
    <w:tbl>
      <w:tblPr>
        <w:tblW w:w="91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0"/>
        <w:gridCol w:w="2977"/>
        <w:gridCol w:w="2268"/>
      </w:tblGrid>
      <w:tr w:rsidR="00825D3B" w:rsidRPr="003F6981" w:rsidTr="009746A6">
        <w:trPr>
          <w:trHeight w:val="814"/>
        </w:trPr>
        <w:tc>
          <w:tcPr>
            <w:tcW w:w="38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25D3B" w:rsidRPr="003F6981" w:rsidRDefault="00825D3B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Nazwa </w:t>
            </w: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 </w:t>
            </w:r>
            <w:r w:rsidRPr="003F698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na zasoby, którego powołuje się Wykonawca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25D3B" w:rsidRPr="003F6981" w:rsidRDefault="00825D3B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 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25D3B" w:rsidRPr="003F6981" w:rsidRDefault="00825D3B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</w:tr>
      <w:tr w:rsidR="00825D3B" w:rsidRPr="003F6981" w:rsidTr="009746A6">
        <w:tc>
          <w:tcPr>
            <w:tcW w:w="3860" w:type="dxa"/>
            <w:tcBorders>
              <w:bottom w:val="single" w:sz="12" w:space="0" w:color="auto"/>
            </w:tcBorders>
          </w:tcPr>
          <w:p w:rsidR="00825D3B" w:rsidRPr="003F6981" w:rsidRDefault="00825D3B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825D3B" w:rsidRPr="003F6981" w:rsidRDefault="00825D3B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825D3B" w:rsidRPr="003F6981" w:rsidRDefault="00825D3B" w:rsidP="009746A6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:rsidR="00825D3B" w:rsidRPr="003F6981" w:rsidRDefault="00825D3B" w:rsidP="00825D3B">
      <w:pPr>
        <w:keepNext/>
        <w:widowControl w:val="0"/>
        <w:rPr>
          <w:rFonts w:asciiTheme="minorHAnsi" w:hAnsiTheme="minorHAnsi" w:cstheme="minorHAnsi"/>
        </w:rPr>
      </w:pPr>
    </w:p>
    <w:p w:rsidR="00825D3B" w:rsidRPr="00006C2C" w:rsidRDefault="00825D3B" w:rsidP="00825D3B">
      <w:pPr>
        <w:keepNext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Na potrzeby postępowania o udzielenie </w:t>
      </w:r>
      <w:r w:rsidRPr="00006C2C">
        <w:rPr>
          <w:rFonts w:asciiTheme="minorHAnsi" w:hAnsiTheme="minorHAnsi" w:cstheme="minorHAnsi"/>
        </w:rPr>
        <w:t>zamówienia publicznego,  pn.</w:t>
      </w:r>
      <w:r w:rsidRPr="00006C2C">
        <w:rPr>
          <w:rFonts w:asciiTheme="minorHAnsi" w:hAnsiTheme="minorHAnsi" w:cstheme="minorHAnsi"/>
          <w:b/>
          <w:bCs/>
        </w:rPr>
        <w:t xml:space="preserve"> </w:t>
      </w:r>
      <w:r w:rsidR="00EF1B52" w:rsidRPr="00006C2C">
        <w:rPr>
          <w:rFonts w:asciiTheme="minorHAnsi" w:hAnsiTheme="minorHAnsi" w:cstheme="minorHAnsi"/>
          <w:b/>
          <w:bCs/>
        </w:rPr>
        <w:t>„</w:t>
      </w:r>
      <w:r w:rsidR="00EF1B52" w:rsidRPr="00006C2C">
        <w:rPr>
          <w:rFonts w:asciiTheme="minorHAnsi" w:hAnsiTheme="minorHAnsi" w:cstheme="minorHAnsi"/>
          <w:b/>
          <w:bCs/>
          <w:u w:val="single"/>
        </w:rPr>
        <w:t xml:space="preserve">zorganizowanie </w:t>
      </w:r>
      <w:r w:rsidR="00EF1B52" w:rsidRPr="00006C2C">
        <w:rPr>
          <w:rFonts w:asciiTheme="minorHAnsi" w:hAnsiTheme="minorHAnsi" w:cstheme="minorHAnsi"/>
          <w:b/>
          <w:bCs/>
          <w:u w:val="single"/>
        </w:rPr>
        <w:br/>
        <w:t>w  okresie 31.01.2026r. – 15.02.2026r. półkolonii zimowych dla 150 dzieci, uczestników projektu „</w:t>
      </w:r>
      <w:proofErr w:type="spellStart"/>
      <w:r w:rsidR="00EF1B52" w:rsidRPr="00006C2C">
        <w:rPr>
          <w:rFonts w:asciiTheme="minorHAnsi" w:hAnsiTheme="minorHAnsi" w:cstheme="minorHAnsi"/>
          <w:b/>
          <w:bCs/>
          <w:u w:val="single"/>
        </w:rPr>
        <w:t>Разом</w:t>
      </w:r>
      <w:proofErr w:type="spellEnd"/>
      <w:r w:rsidR="00EF1B52" w:rsidRPr="00006C2C">
        <w:rPr>
          <w:rFonts w:asciiTheme="minorHAnsi" w:hAnsiTheme="minorHAnsi" w:cstheme="minorHAnsi"/>
          <w:b/>
          <w:bCs/>
          <w:u w:val="single"/>
        </w:rPr>
        <w:t xml:space="preserve"> - wsparcie integracji obywateli państw trzecich”</w:t>
      </w:r>
      <w:r w:rsidR="00EF1B52" w:rsidRPr="00006C2C">
        <w:rPr>
          <w:rFonts w:asciiTheme="minorHAnsi" w:hAnsiTheme="minorHAnsi" w:cstheme="minorHAnsi"/>
          <w:bCs/>
          <w:color w:val="00000A"/>
        </w:rPr>
        <w:t xml:space="preserve">, </w:t>
      </w:r>
      <w:r w:rsidRPr="00006C2C">
        <w:rPr>
          <w:rFonts w:asciiTheme="minorHAnsi" w:hAnsiTheme="minorHAnsi" w:cstheme="minorHAnsi"/>
        </w:rPr>
        <w:t xml:space="preserve">oświadczam, </w:t>
      </w:r>
      <w:r w:rsidR="00006C2C">
        <w:rPr>
          <w:rFonts w:asciiTheme="minorHAnsi" w:hAnsiTheme="minorHAnsi" w:cstheme="minorHAnsi"/>
        </w:rPr>
        <w:br/>
      </w:r>
      <w:r w:rsidRPr="00006C2C">
        <w:rPr>
          <w:rFonts w:asciiTheme="minorHAnsi" w:hAnsiTheme="minorHAnsi" w:cstheme="minorHAnsi"/>
        </w:rPr>
        <w:t>co następuje:</w:t>
      </w:r>
    </w:p>
    <w:p w:rsidR="00825D3B" w:rsidRPr="003F6981" w:rsidRDefault="00825D3B" w:rsidP="00825D3B">
      <w:pPr>
        <w:keepNext/>
        <w:spacing w:line="360" w:lineRule="auto"/>
        <w:rPr>
          <w:rFonts w:asciiTheme="minorHAnsi" w:hAnsiTheme="minorHAnsi" w:cstheme="minorHAnsi"/>
        </w:rPr>
      </w:pPr>
    </w:p>
    <w:p w:rsidR="00825D3B" w:rsidRPr="00825D3B" w:rsidRDefault="00825D3B" w:rsidP="00767B4B">
      <w:pPr>
        <w:keepNext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highlight w:val="lightGray"/>
        </w:rPr>
      </w:pPr>
      <w:r w:rsidRPr="00825D3B">
        <w:rPr>
          <w:rFonts w:asciiTheme="minorHAnsi" w:hAnsiTheme="minorHAnsi" w:cstheme="minorHAnsi"/>
          <w:b/>
          <w:highlight w:val="lightGray"/>
        </w:rPr>
        <w:t xml:space="preserve">OŚWIADCZENIE PODMIOTU NA ZASOBY, KTÓREGO POWOŁUJE SIĘ WYKONAWCA </w:t>
      </w:r>
      <w:r w:rsidRPr="00825D3B">
        <w:rPr>
          <w:rFonts w:asciiTheme="minorHAnsi" w:hAnsiTheme="minorHAnsi" w:cstheme="minorHAnsi"/>
          <w:b/>
          <w:highlight w:val="lightGray"/>
        </w:rPr>
        <w:br/>
        <w:t>O BRAKU PODSTAW WYKLUCZENIA Z POSTEPOWANIA:</w:t>
      </w:r>
    </w:p>
    <w:p w:rsidR="00825D3B" w:rsidRPr="003F6981" w:rsidRDefault="00825D3B" w:rsidP="00825D3B">
      <w:pPr>
        <w:pStyle w:val="Akapitzlist"/>
        <w:keepNext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825D3B" w:rsidRPr="003F6981" w:rsidRDefault="00825D3B" w:rsidP="00825D3B">
      <w:pPr>
        <w:pStyle w:val="Akapitzlist"/>
        <w:keepNext/>
        <w:ind w:left="0"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3F6981">
        <w:rPr>
          <w:rFonts w:asciiTheme="minorHAnsi" w:hAnsiTheme="minorHAnsi" w:cstheme="minorHAnsi"/>
          <w:color w:val="000000"/>
        </w:rPr>
        <w:t xml:space="preserve">art. 108 ust. 1 </w:t>
      </w:r>
      <w:r w:rsidRPr="003F6981">
        <w:rPr>
          <w:rFonts w:asciiTheme="minorHAnsi" w:hAnsiTheme="minorHAnsi" w:cstheme="minorHAnsi"/>
        </w:rPr>
        <w:t xml:space="preserve">ustawy </w:t>
      </w:r>
      <w:proofErr w:type="spellStart"/>
      <w:r w:rsidRPr="003F6981">
        <w:rPr>
          <w:rFonts w:asciiTheme="minorHAnsi" w:hAnsiTheme="minorHAnsi" w:cstheme="minorHAnsi"/>
        </w:rPr>
        <w:t>Pzp</w:t>
      </w:r>
      <w:proofErr w:type="spellEnd"/>
      <w:r w:rsidRPr="003F6981">
        <w:rPr>
          <w:rFonts w:asciiTheme="minorHAnsi" w:hAnsiTheme="minorHAnsi" w:cstheme="minorHAnsi"/>
        </w:rPr>
        <w:t xml:space="preserve">.  </w:t>
      </w:r>
    </w:p>
    <w:p w:rsidR="00825D3B" w:rsidRPr="003F6981" w:rsidRDefault="00825D3B" w:rsidP="00825D3B">
      <w:pPr>
        <w:keepNext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</w:p>
    <w:p w:rsidR="00825D3B" w:rsidRPr="003F6981" w:rsidRDefault="00825D3B" w:rsidP="00825D3B">
      <w:pPr>
        <w:pStyle w:val="Akapitzlist"/>
        <w:keepNext/>
        <w:spacing w:line="360" w:lineRule="auto"/>
        <w:ind w:left="840"/>
        <w:jc w:val="both"/>
        <w:rPr>
          <w:rFonts w:asciiTheme="minorHAnsi" w:hAnsiTheme="minorHAnsi" w:cstheme="minorHAnsi"/>
        </w:rPr>
      </w:pPr>
    </w:p>
    <w:p w:rsidR="00825D3B" w:rsidRPr="003F6981" w:rsidRDefault="00825D3B" w:rsidP="00825D3B">
      <w:pPr>
        <w:pStyle w:val="Akapitzlist"/>
        <w:keepNext/>
        <w:spacing w:line="360" w:lineRule="auto"/>
        <w:ind w:left="840"/>
        <w:jc w:val="both"/>
        <w:rPr>
          <w:rFonts w:asciiTheme="minorHAnsi" w:hAnsiTheme="minorHAnsi" w:cstheme="minorHAnsi"/>
        </w:rPr>
      </w:pPr>
    </w:p>
    <w:p w:rsidR="00825D3B" w:rsidRPr="003F6981" w:rsidRDefault="00825D3B" w:rsidP="00825D3B">
      <w:pPr>
        <w:pStyle w:val="Akapitzlist"/>
        <w:keepNext/>
        <w:spacing w:line="360" w:lineRule="auto"/>
        <w:ind w:left="840"/>
        <w:jc w:val="both"/>
        <w:rPr>
          <w:rFonts w:asciiTheme="minorHAnsi" w:hAnsiTheme="minorHAnsi" w:cstheme="minorHAnsi"/>
        </w:rPr>
      </w:pPr>
    </w:p>
    <w:p w:rsidR="00825D3B" w:rsidRDefault="00825D3B" w:rsidP="00825D3B">
      <w:pPr>
        <w:pStyle w:val="Akapitzlist"/>
        <w:keepNext/>
        <w:spacing w:line="360" w:lineRule="auto"/>
        <w:ind w:left="840"/>
        <w:jc w:val="both"/>
        <w:rPr>
          <w:rFonts w:asciiTheme="minorHAnsi" w:hAnsiTheme="minorHAnsi" w:cstheme="minorHAnsi"/>
        </w:rPr>
      </w:pPr>
    </w:p>
    <w:p w:rsidR="00EF1B52" w:rsidRPr="003F6981" w:rsidRDefault="00EF1B52" w:rsidP="00825D3B">
      <w:pPr>
        <w:pStyle w:val="Akapitzlist"/>
        <w:keepNext/>
        <w:spacing w:line="360" w:lineRule="auto"/>
        <w:ind w:left="840"/>
        <w:jc w:val="both"/>
        <w:rPr>
          <w:rFonts w:asciiTheme="minorHAnsi" w:hAnsiTheme="minorHAnsi" w:cstheme="minorHAnsi"/>
        </w:rPr>
      </w:pPr>
    </w:p>
    <w:p w:rsidR="00825D3B" w:rsidRPr="009746A6" w:rsidRDefault="00825D3B" w:rsidP="009746A6">
      <w:pPr>
        <w:keepNext/>
        <w:spacing w:line="360" w:lineRule="auto"/>
        <w:jc w:val="both"/>
        <w:rPr>
          <w:rFonts w:asciiTheme="minorHAnsi" w:hAnsiTheme="minorHAnsi" w:cstheme="minorHAnsi"/>
        </w:rPr>
      </w:pPr>
    </w:p>
    <w:p w:rsidR="00825D3B" w:rsidRPr="00825D3B" w:rsidRDefault="00825D3B" w:rsidP="00767B4B">
      <w:pPr>
        <w:keepNext/>
        <w:widowControl w:val="0"/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highlight w:val="lightGray"/>
        </w:rPr>
      </w:pPr>
      <w:r w:rsidRPr="00825D3B">
        <w:rPr>
          <w:rFonts w:asciiTheme="minorHAnsi" w:hAnsiTheme="minorHAnsi" w:cstheme="minorHAnsi"/>
          <w:b/>
          <w:highlight w:val="lightGray"/>
        </w:rPr>
        <w:lastRenderedPageBreak/>
        <w:t xml:space="preserve">WYKAZANIE PRZEZ PODMIOT NA ZASOBY, KTÓREGO POWOŁUJE SIĘ WYKONAWCA, </w:t>
      </w:r>
      <w:r w:rsidR="00006C2C">
        <w:rPr>
          <w:rFonts w:asciiTheme="minorHAnsi" w:hAnsiTheme="minorHAnsi" w:cstheme="minorHAnsi"/>
          <w:b/>
          <w:highlight w:val="lightGray"/>
        </w:rPr>
        <w:br/>
      </w:r>
      <w:r w:rsidRPr="00825D3B">
        <w:rPr>
          <w:rFonts w:asciiTheme="minorHAnsi" w:hAnsiTheme="minorHAnsi" w:cstheme="minorHAnsi"/>
          <w:b/>
          <w:highlight w:val="lightGray"/>
        </w:rPr>
        <w:t>ŻE PODJĘTE PRZEZ NIEGO CZYNNOŚCI SĄ WYSTARCZAJĄCE DO WYKAZANIA JEGO RZETLENOŚCI W SYTUACJI, GDY PODMIOT TEN PODLEGA WYKLUCZENIU NA PODSTAWIE ART. 108 UST. 1 PKT 1, 2 I 5 USTAWY PZP O BRAKU PODSTAW WYKLUCZENIA Z POSTĘPOWANIA:</w:t>
      </w:r>
    </w:p>
    <w:p w:rsidR="00825D3B" w:rsidRPr="003F6981" w:rsidRDefault="00825D3B" w:rsidP="00825D3B">
      <w:pPr>
        <w:keepNext/>
        <w:rPr>
          <w:rFonts w:asciiTheme="minorHAnsi" w:hAnsiTheme="minorHAnsi" w:cstheme="minorHAnsi"/>
        </w:rPr>
      </w:pPr>
    </w:p>
    <w:p w:rsidR="00825D3B" w:rsidRPr="003F6981" w:rsidRDefault="00825D3B" w:rsidP="00825D3B">
      <w:pPr>
        <w:keepNext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Oświadczam, że w stosunku do mnie zachodzą podstawy wykluczenia </w:t>
      </w:r>
      <w:r w:rsidRPr="003F6981">
        <w:rPr>
          <w:rFonts w:asciiTheme="minorHAnsi" w:hAnsiTheme="minorHAnsi" w:cstheme="minorHAnsi"/>
        </w:rPr>
        <w:br/>
        <w:t xml:space="preserve">z postępowania na podstawie art. …………. ustawy </w:t>
      </w:r>
      <w:proofErr w:type="spellStart"/>
      <w:r w:rsidRPr="003F6981">
        <w:rPr>
          <w:rFonts w:asciiTheme="minorHAnsi" w:hAnsiTheme="minorHAnsi" w:cstheme="minorHAnsi"/>
        </w:rPr>
        <w:t>Pzp</w:t>
      </w:r>
      <w:proofErr w:type="spellEnd"/>
      <w:r w:rsidRPr="003F6981">
        <w:rPr>
          <w:rFonts w:asciiTheme="minorHAnsi" w:hAnsiTheme="minorHAnsi" w:cstheme="minorHAnsi"/>
        </w:rPr>
        <w:t xml:space="preserve">. </w:t>
      </w:r>
    </w:p>
    <w:p w:rsidR="00825D3B" w:rsidRPr="003F6981" w:rsidRDefault="00825D3B" w:rsidP="00825D3B">
      <w:pPr>
        <w:keepNext/>
        <w:rPr>
          <w:rFonts w:asciiTheme="minorHAnsi" w:hAnsiTheme="minorHAnsi" w:cstheme="minorHAnsi"/>
          <w:bCs/>
          <w:i/>
          <w:sz w:val="21"/>
          <w:szCs w:val="21"/>
        </w:rPr>
      </w:pPr>
      <w:r w:rsidRPr="003F6981">
        <w:rPr>
          <w:rFonts w:asciiTheme="minorHAnsi" w:hAnsiTheme="minorHAnsi" w:cstheme="minorHAnsi"/>
          <w:bCs/>
          <w:i/>
          <w:sz w:val="21"/>
          <w:szCs w:val="21"/>
        </w:rPr>
        <w:t>(podać mającą zastosowanie podstawę wykluczenia spośród wymienionych w art. 108 ust. 1 pkt 1, 2 i 5</w:t>
      </w:r>
      <w:r w:rsidRPr="003F6981">
        <w:rPr>
          <w:rFonts w:asciiTheme="minorHAnsi" w:hAnsiTheme="minorHAnsi" w:cstheme="minorHAnsi"/>
          <w:b/>
          <w:bCs/>
          <w:i/>
          <w:sz w:val="21"/>
          <w:szCs w:val="21"/>
        </w:rPr>
        <w:t xml:space="preserve"> </w:t>
      </w:r>
      <w:r w:rsidRPr="003F6981">
        <w:rPr>
          <w:rFonts w:asciiTheme="minorHAnsi" w:hAnsiTheme="minorHAnsi" w:cstheme="minorHAnsi"/>
          <w:bCs/>
          <w:i/>
          <w:sz w:val="21"/>
          <w:szCs w:val="21"/>
        </w:rPr>
        <w:t xml:space="preserve">ustawy </w:t>
      </w:r>
      <w:proofErr w:type="spellStart"/>
      <w:r w:rsidRPr="003F6981">
        <w:rPr>
          <w:rFonts w:asciiTheme="minorHAnsi" w:hAnsiTheme="minorHAnsi" w:cstheme="minorHAnsi"/>
          <w:bCs/>
          <w:i/>
          <w:sz w:val="21"/>
          <w:szCs w:val="21"/>
        </w:rPr>
        <w:t>Pzp</w:t>
      </w:r>
      <w:proofErr w:type="spellEnd"/>
      <w:r w:rsidRPr="003F6981">
        <w:rPr>
          <w:rFonts w:asciiTheme="minorHAnsi" w:hAnsiTheme="minorHAnsi" w:cstheme="minorHAnsi"/>
          <w:bCs/>
          <w:i/>
          <w:sz w:val="21"/>
          <w:szCs w:val="21"/>
        </w:rPr>
        <w:t>)</w:t>
      </w:r>
    </w:p>
    <w:p w:rsidR="00825D3B" w:rsidRPr="003F6981" w:rsidRDefault="00825D3B" w:rsidP="00825D3B">
      <w:pPr>
        <w:keepNext/>
        <w:rPr>
          <w:rFonts w:asciiTheme="minorHAnsi" w:hAnsiTheme="minorHAnsi" w:cstheme="minorHAnsi"/>
          <w:b/>
          <w:bCs/>
          <w:sz w:val="10"/>
          <w:szCs w:val="10"/>
        </w:rPr>
      </w:pPr>
    </w:p>
    <w:p w:rsidR="00825D3B" w:rsidRPr="003F6981" w:rsidRDefault="00825D3B" w:rsidP="00825D3B">
      <w:pPr>
        <w:keepNext/>
        <w:jc w:val="both"/>
        <w:rPr>
          <w:rFonts w:asciiTheme="minorHAnsi" w:hAnsiTheme="minorHAnsi" w:cstheme="minorHAnsi"/>
          <w:color w:val="000000"/>
        </w:rPr>
      </w:pPr>
      <w:r w:rsidRPr="003F6981">
        <w:rPr>
          <w:rFonts w:asciiTheme="minorHAnsi" w:hAnsiTheme="minorHAnsi" w:cstheme="minorHAnsi"/>
          <w:color w:val="000000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3F6981">
        <w:rPr>
          <w:rFonts w:asciiTheme="minorHAnsi" w:hAnsiTheme="minorHAnsi" w:cstheme="minorHAnsi"/>
          <w:color w:val="000000"/>
        </w:rPr>
        <w:t>Pzp</w:t>
      </w:r>
      <w:proofErr w:type="spellEnd"/>
      <w:r w:rsidRPr="003F6981">
        <w:rPr>
          <w:rFonts w:asciiTheme="minorHAnsi" w:hAnsiTheme="minorHAnsi" w:cstheme="minorHAnsi"/>
          <w:color w:val="000000"/>
        </w:rPr>
        <w:t xml:space="preserve"> przedstawiam następujące środki naprawcze:</w:t>
      </w:r>
    </w:p>
    <w:p w:rsidR="00825D3B" w:rsidRPr="003F6981" w:rsidRDefault="00825D3B" w:rsidP="00825D3B">
      <w:pPr>
        <w:keepNext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825D3B" w:rsidRPr="003F6981" w:rsidRDefault="00825D3B" w:rsidP="00825D3B">
      <w:pPr>
        <w:keepNext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825D3B" w:rsidRPr="003F6981" w:rsidRDefault="00825D3B" w:rsidP="00825D3B">
      <w:pPr>
        <w:keepNext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………………………………………………………………………………………, </w:t>
      </w:r>
    </w:p>
    <w:p w:rsidR="00825D3B" w:rsidRPr="003F6981" w:rsidRDefault="00825D3B" w:rsidP="00825D3B">
      <w:pPr>
        <w:keepNext/>
        <w:ind w:left="7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F6981">
        <w:rPr>
          <w:rFonts w:asciiTheme="minorHAnsi" w:hAnsiTheme="minorHAnsi" w:cstheme="minorHAnsi"/>
          <w:bCs/>
          <w:i/>
          <w:iCs/>
          <w:sz w:val="20"/>
          <w:szCs w:val="20"/>
        </w:rPr>
        <w:t>(należy podać dowody, że podjęte czynności są wystarczające do wykazania rzetelności podmiotu na zasoby, którego powołuje się Wykonawca)</w:t>
      </w:r>
    </w:p>
    <w:p w:rsidR="00825D3B" w:rsidRPr="003F6981" w:rsidRDefault="00825D3B" w:rsidP="00825D3B">
      <w:pPr>
        <w:keepNext/>
        <w:rPr>
          <w:rFonts w:asciiTheme="minorHAnsi" w:hAnsiTheme="minorHAnsi" w:cstheme="minorHAnsi"/>
        </w:rPr>
      </w:pPr>
    </w:p>
    <w:p w:rsidR="00825D3B" w:rsidRPr="003F6981" w:rsidRDefault="00825D3B" w:rsidP="00825D3B">
      <w:pPr>
        <w:keepNext/>
        <w:rPr>
          <w:rFonts w:asciiTheme="minorHAnsi" w:hAnsiTheme="minorHAnsi" w:cstheme="minorHAnsi"/>
        </w:rPr>
      </w:pPr>
    </w:p>
    <w:p w:rsidR="00825D3B" w:rsidRPr="003F6981" w:rsidRDefault="00825D3B" w:rsidP="00825D3B">
      <w:pPr>
        <w:keepNext/>
        <w:rPr>
          <w:rFonts w:asciiTheme="minorHAnsi" w:hAnsiTheme="minorHAnsi" w:cstheme="minorHAnsi"/>
        </w:rPr>
      </w:pPr>
    </w:p>
    <w:tbl>
      <w:tblPr>
        <w:tblW w:w="5000" w:type="pct"/>
        <w:jc w:val="center"/>
        <w:tblLook w:val="01E0"/>
      </w:tblPr>
      <w:tblGrid>
        <w:gridCol w:w="3370"/>
        <w:gridCol w:w="5918"/>
      </w:tblGrid>
      <w:tr w:rsidR="00825D3B" w:rsidRPr="003F6981" w:rsidTr="009746A6">
        <w:trPr>
          <w:jc w:val="center"/>
        </w:trPr>
        <w:tc>
          <w:tcPr>
            <w:tcW w:w="1814" w:type="pct"/>
            <w:vAlign w:val="center"/>
          </w:tcPr>
          <w:p w:rsidR="00825D3B" w:rsidRPr="003F6981" w:rsidRDefault="00825D3B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825D3B" w:rsidRPr="003F6981" w:rsidRDefault="00825D3B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825D3B" w:rsidRPr="003F6981" w:rsidTr="009746A6">
        <w:trPr>
          <w:trHeight w:val="855"/>
          <w:jc w:val="center"/>
        </w:trPr>
        <w:tc>
          <w:tcPr>
            <w:tcW w:w="1814" w:type="pct"/>
            <w:vAlign w:val="center"/>
          </w:tcPr>
          <w:p w:rsidR="00825D3B" w:rsidRPr="003F6981" w:rsidRDefault="00825D3B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25D3B" w:rsidRPr="003F6981" w:rsidRDefault="00825D3B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) do podpisania niniejszego oświadczenia w imieniu podmiotu </w:t>
            </w:r>
            <w:r w:rsidRPr="003F6981">
              <w:rPr>
                <w:rFonts w:asciiTheme="minorHAnsi" w:hAnsiTheme="minorHAnsi" w:cstheme="minorHAnsi"/>
                <w:iCs/>
                <w:sz w:val="18"/>
                <w:szCs w:val="18"/>
              </w:rPr>
              <w:t>na zasoby, którego powołuje</w:t>
            </w:r>
          </w:p>
          <w:p w:rsidR="00825D3B" w:rsidRPr="003F6981" w:rsidRDefault="00825D3B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się Wykonawca</w:t>
            </w: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 Oferta w postaci elektronicznej winna być podpisana </w:t>
            </w:r>
          </w:p>
          <w:p w:rsidR="00825D3B" w:rsidRPr="003F6981" w:rsidRDefault="00825D3B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w formie kwalifikowanego podpisu elektronicznego lub w postaci podpisu zaufanego lub w postaci podpisu osobistego.</w:t>
            </w:r>
          </w:p>
          <w:p w:rsidR="00825D3B" w:rsidRPr="003F6981" w:rsidRDefault="00825D3B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9016BE" w:rsidRPr="003F6981" w:rsidRDefault="009016BE" w:rsidP="00A81D37">
      <w:pPr>
        <w:rPr>
          <w:rFonts w:asciiTheme="minorHAnsi" w:hAnsiTheme="minorHAnsi" w:cstheme="minorHAnsi"/>
          <w:sz w:val="22"/>
          <w:szCs w:val="22"/>
        </w:rPr>
      </w:pPr>
    </w:p>
    <w:p w:rsidR="002430A8" w:rsidRPr="003F6981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2430A8" w:rsidRPr="003F6981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2430A8" w:rsidRPr="003F6981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2430A8" w:rsidRPr="003F6981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2430A8" w:rsidRPr="003F6981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2430A8" w:rsidRPr="003F6981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2430A8" w:rsidRPr="003F6981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A07747" w:rsidRPr="003F6981" w:rsidRDefault="00A07747" w:rsidP="00A81D37">
      <w:pPr>
        <w:rPr>
          <w:rFonts w:asciiTheme="minorHAnsi" w:hAnsiTheme="minorHAnsi" w:cstheme="minorHAnsi"/>
          <w:sz w:val="22"/>
          <w:szCs w:val="22"/>
        </w:rPr>
        <w:sectPr w:rsidR="00A07747" w:rsidRPr="003F6981" w:rsidSect="00745A33">
          <w:headerReference w:type="default" r:id="rId8"/>
          <w:footerReference w:type="default" r:id="rId9"/>
          <w:pgSz w:w="11906" w:h="16838"/>
          <w:pgMar w:top="1957" w:right="1417" w:bottom="567" w:left="1417" w:header="708" w:footer="77" w:gutter="0"/>
          <w:cols w:space="708"/>
          <w:docGrid w:linePitch="360"/>
        </w:sectPr>
      </w:pPr>
    </w:p>
    <w:p w:rsidR="00A07747" w:rsidRDefault="00006C2C" w:rsidP="00A07747">
      <w:pPr>
        <w:pageBreakBefore/>
        <w:spacing w:after="200" w:line="276" w:lineRule="auto"/>
        <w:rPr>
          <w:rFonts w:asciiTheme="minorHAnsi" w:hAnsiTheme="minorHAnsi" w:cstheme="minorHAnsi"/>
          <w:b/>
          <w:sz w:val="32"/>
        </w:rPr>
      </w:pPr>
      <w:r w:rsidRPr="00006C2C">
        <w:rPr>
          <w:rFonts w:asciiTheme="minorHAnsi" w:hAnsiTheme="minorHAnsi" w:cstheme="minorHAnsi"/>
          <w:b/>
        </w:rPr>
        <w:lastRenderedPageBreak/>
        <w:t xml:space="preserve">Nr postępowania: 15/2025 </w:t>
      </w:r>
      <w:r w:rsidR="002430A8" w:rsidRPr="003F6981">
        <w:rPr>
          <w:rFonts w:asciiTheme="minorHAnsi" w:hAnsiTheme="minorHAnsi" w:cstheme="minorHAnsi"/>
          <w:b/>
        </w:rPr>
        <w:t>Załącznik nr 5 do Ogłoszenia</w:t>
      </w:r>
    </w:p>
    <w:p w:rsidR="004917E2" w:rsidRPr="00A07747" w:rsidRDefault="002430A8" w:rsidP="00A07747">
      <w:pPr>
        <w:widowControl w:val="0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07747">
        <w:rPr>
          <w:rFonts w:asciiTheme="minorHAnsi" w:hAnsiTheme="minorHAnsi" w:cstheme="minorHAnsi"/>
          <w:b/>
          <w:sz w:val="28"/>
          <w:szCs w:val="28"/>
        </w:rPr>
        <w:t>Wykaz osób skierowanych do realizacji zamówienia</w:t>
      </w:r>
      <w:r w:rsidR="004917E2" w:rsidRPr="00A07747">
        <w:rPr>
          <w:rFonts w:asciiTheme="minorHAnsi" w:hAnsiTheme="minorHAnsi" w:cstheme="minorHAnsi"/>
          <w:b/>
          <w:sz w:val="28"/>
          <w:szCs w:val="28"/>
        </w:rPr>
        <w:t xml:space="preserve"> na potwierdzenie spełnienia </w:t>
      </w:r>
    </w:p>
    <w:p w:rsidR="002430A8" w:rsidRPr="00A07747" w:rsidRDefault="004917E2" w:rsidP="00A07747">
      <w:pPr>
        <w:widowControl w:val="0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07747">
        <w:rPr>
          <w:rFonts w:asciiTheme="minorHAnsi" w:hAnsiTheme="minorHAnsi" w:cstheme="minorHAnsi"/>
          <w:b/>
          <w:sz w:val="28"/>
          <w:szCs w:val="28"/>
        </w:rPr>
        <w:t xml:space="preserve">warunków udziału w postępowaniu </w:t>
      </w:r>
    </w:p>
    <w:p w:rsidR="002430A8" w:rsidRPr="003F6981" w:rsidRDefault="002430A8" w:rsidP="002430A8">
      <w:pPr>
        <w:widowControl w:val="0"/>
        <w:numPr>
          <w:ilvl w:val="0"/>
          <w:numId w:val="10"/>
        </w:numPr>
        <w:suppressAutoHyphens/>
        <w:autoSpaceDE w:val="0"/>
        <w:spacing w:after="120"/>
        <w:ind w:right="45"/>
        <w:jc w:val="both"/>
        <w:rPr>
          <w:rFonts w:asciiTheme="minorHAnsi" w:hAnsiTheme="minorHAnsi" w:cstheme="minorHAnsi"/>
          <w:b/>
          <w:color w:val="000000"/>
          <w:shd w:val="clear" w:color="auto" w:fill="FFFFFF"/>
        </w:rPr>
      </w:pPr>
      <w:r w:rsidRPr="003F6981">
        <w:rPr>
          <w:rFonts w:asciiTheme="minorHAnsi" w:hAnsiTheme="minorHAnsi" w:cstheme="minorHAnsi"/>
          <w:b/>
        </w:rPr>
        <w:t>ZAMAWIAJĄCY:</w:t>
      </w:r>
    </w:p>
    <w:p w:rsidR="002430A8" w:rsidRPr="003F6981" w:rsidRDefault="002430A8" w:rsidP="002430A8">
      <w:pPr>
        <w:keepNext/>
        <w:widowControl w:val="0"/>
        <w:ind w:left="360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Centrum  Administracji Pieczy Zastępczej w Łodzi</w:t>
      </w:r>
    </w:p>
    <w:p w:rsidR="002430A8" w:rsidRPr="003F6981" w:rsidRDefault="002430A8" w:rsidP="002430A8">
      <w:pPr>
        <w:keepNext/>
        <w:widowControl w:val="0"/>
        <w:ind w:left="360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 xml:space="preserve">90-159 Łódź </w:t>
      </w:r>
    </w:p>
    <w:p w:rsidR="002430A8" w:rsidRPr="003F6981" w:rsidRDefault="002430A8" w:rsidP="002430A8">
      <w:pPr>
        <w:keepNext/>
        <w:widowControl w:val="0"/>
        <w:ind w:left="360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ul. Małachowskiego 74</w:t>
      </w:r>
    </w:p>
    <w:p w:rsidR="002430A8" w:rsidRPr="003F6981" w:rsidRDefault="002430A8" w:rsidP="002430A8">
      <w:pPr>
        <w:widowControl w:val="0"/>
        <w:numPr>
          <w:ilvl w:val="0"/>
          <w:numId w:val="10"/>
        </w:numPr>
        <w:suppressAutoHyphens/>
        <w:spacing w:before="120" w:after="120"/>
        <w:ind w:left="357" w:hanging="357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WYKONAWCA:</w:t>
      </w:r>
    </w:p>
    <w:p w:rsidR="002430A8" w:rsidRPr="003F6981" w:rsidRDefault="002430A8" w:rsidP="002430A8">
      <w:pPr>
        <w:widowControl w:val="0"/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</w:rPr>
        <w:t xml:space="preserve">Niniejsza oferta zostaje złożona przez: </w:t>
      </w: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7"/>
        <w:gridCol w:w="5730"/>
        <w:gridCol w:w="6116"/>
      </w:tblGrid>
      <w:tr w:rsidR="002430A8" w:rsidRPr="003F6981" w:rsidTr="009746A6">
        <w:trPr>
          <w:cantSplit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0A8" w:rsidRPr="003F6981" w:rsidRDefault="002430A8" w:rsidP="009746A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0A8" w:rsidRPr="003F6981" w:rsidRDefault="002430A8" w:rsidP="009746A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0A8" w:rsidRPr="003F6981" w:rsidRDefault="002430A8" w:rsidP="009746A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F6981">
              <w:rPr>
                <w:rFonts w:asciiTheme="minorHAnsi" w:hAnsiTheme="minorHAnsi" w:cstheme="minorHAnsi"/>
                <w:b/>
                <w:sz w:val="22"/>
                <w:szCs w:val="22"/>
              </w:rPr>
              <w:t>Adres(y) Wykonawcy(ów)</w:t>
            </w:r>
          </w:p>
        </w:tc>
      </w:tr>
      <w:tr w:rsidR="002430A8" w:rsidRPr="003F6981" w:rsidTr="009746A6">
        <w:trPr>
          <w:cantSplit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0A8" w:rsidRPr="003F6981" w:rsidRDefault="002430A8" w:rsidP="009746A6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0A8" w:rsidRPr="003F6981" w:rsidRDefault="002430A8" w:rsidP="009746A6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0A8" w:rsidRPr="003F6981" w:rsidRDefault="002430A8" w:rsidP="009746A6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30A8" w:rsidRPr="003F6981" w:rsidTr="009746A6">
        <w:trPr>
          <w:cantSplit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0A8" w:rsidRPr="003F6981" w:rsidRDefault="002430A8" w:rsidP="009746A6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0A8" w:rsidRPr="003F6981" w:rsidRDefault="002430A8" w:rsidP="009746A6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0A8" w:rsidRPr="003F6981" w:rsidRDefault="002430A8" w:rsidP="009746A6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2430A8" w:rsidRDefault="002430A8" w:rsidP="00EF1B52">
      <w:pPr>
        <w:widowControl w:val="0"/>
        <w:tabs>
          <w:tab w:val="left" w:pos="-426"/>
          <w:tab w:val="left" w:pos="3045"/>
        </w:tabs>
        <w:spacing w:line="276" w:lineRule="auto"/>
        <w:ind w:right="-283"/>
        <w:jc w:val="both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</w:rPr>
        <w:t xml:space="preserve">Przystępując do postępowania o udzielenie zamówienia publicznego realizowanego w trybie podstawowym </w:t>
      </w:r>
      <w:r w:rsidR="004917E2">
        <w:rPr>
          <w:rFonts w:asciiTheme="minorHAnsi" w:hAnsiTheme="minorHAnsi" w:cstheme="minorHAnsi"/>
        </w:rPr>
        <w:t>be</w:t>
      </w:r>
      <w:r w:rsidR="00A578A3" w:rsidRPr="003F6981">
        <w:rPr>
          <w:rFonts w:asciiTheme="minorHAnsi" w:hAnsiTheme="minorHAnsi" w:cstheme="minorHAnsi"/>
        </w:rPr>
        <w:t xml:space="preserve">z </w:t>
      </w:r>
      <w:r w:rsidRPr="003F6981">
        <w:rPr>
          <w:rFonts w:asciiTheme="minorHAnsi" w:hAnsiTheme="minorHAnsi" w:cstheme="minorHAnsi"/>
        </w:rPr>
        <w:t>negocjacji na</w:t>
      </w:r>
      <w:r w:rsidR="00A578A3" w:rsidRPr="003F6981">
        <w:rPr>
          <w:rFonts w:asciiTheme="minorHAnsi" w:hAnsiTheme="minorHAnsi" w:cstheme="minorHAnsi"/>
        </w:rPr>
        <w:t>:</w:t>
      </w:r>
      <w:r w:rsidR="008E5A79" w:rsidRPr="003F6981">
        <w:rPr>
          <w:rFonts w:asciiTheme="minorHAnsi" w:hAnsiTheme="minorHAnsi" w:cstheme="minorHAnsi"/>
        </w:rPr>
        <w:t xml:space="preserve"> </w:t>
      </w:r>
      <w:r w:rsidR="00EF1B52" w:rsidRPr="00EF1B52">
        <w:rPr>
          <w:rFonts w:asciiTheme="minorHAnsi" w:hAnsiTheme="minorHAnsi" w:cstheme="minorHAnsi"/>
          <w:b/>
          <w:bCs/>
        </w:rPr>
        <w:t>„</w:t>
      </w:r>
      <w:r w:rsidR="00EF1B52" w:rsidRPr="00EF1B52">
        <w:rPr>
          <w:rFonts w:asciiTheme="minorHAnsi" w:hAnsiTheme="minorHAnsi" w:cstheme="minorHAnsi"/>
          <w:b/>
          <w:bCs/>
          <w:u w:val="single"/>
        </w:rPr>
        <w:t>zorganizowanie w  okresie 31.01.2026r. – 15.02.2026r. półkolonii zimowych dla 150 dzieci, uczestników projektu „</w:t>
      </w:r>
      <w:proofErr w:type="spellStart"/>
      <w:r w:rsidR="00EF1B52" w:rsidRPr="00EF1B52">
        <w:rPr>
          <w:rFonts w:asciiTheme="minorHAnsi" w:hAnsiTheme="minorHAnsi" w:cstheme="minorHAnsi"/>
          <w:b/>
          <w:bCs/>
          <w:u w:val="single"/>
        </w:rPr>
        <w:t>Разом</w:t>
      </w:r>
      <w:proofErr w:type="spellEnd"/>
      <w:r w:rsidR="00EF1B52" w:rsidRPr="00EF1B52">
        <w:rPr>
          <w:rFonts w:asciiTheme="minorHAnsi" w:hAnsiTheme="minorHAnsi" w:cstheme="minorHAnsi"/>
          <w:b/>
          <w:bCs/>
          <w:u w:val="single"/>
        </w:rPr>
        <w:t xml:space="preserve"> - wsparcie integracji obywateli państw trzecich”</w:t>
      </w:r>
      <w:r w:rsidR="00EF1B52" w:rsidRPr="00EF1B52">
        <w:rPr>
          <w:rFonts w:asciiTheme="minorHAnsi" w:hAnsiTheme="minorHAnsi" w:cstheme="minorHAnsi"/>
          <w:b/>
          <w:bCs/>
        </w:rPr>
        <w:t xml:space="preserve">, </w:t>
      </w:r>
      <w:r w:rsidRPr="003F6981">
        <w:rPr>
          <w:rFonts w:asciiTheme="minorHAnsi" w:hAnsiTheme="minorHAnsi" w:cstheme="minorHAnsi"/>
        </w:rPr>
        <w:t>oświadczam (oświadczamy), że w celu spełnienia warunków określonego w SWZ wykazuję/</w:t>
      </w:r>
      <w:proofErr w:type="spellStart"/>
      <w:r w:rsidRPr="003F6981">
        <w:rPr>
          <w:rFonts w:asciiTheme="minorHAnsi" w:hAnsiTheme="minorHAnsi" w:cstheme="minorHAnsi"/>
        </w:rPr>
        <w:t>emy</w:t>
      </w:r>
      <w:proofErr w:type="spellEnd"/>
      <w:r w:rsidRPr="003F6981">
        <w:rPr>
          <w:rFonts w:asciiTheme="minorHAnsi" w:hAnsiTheme="minorHAnsi" w:cstheme="minorHAnsi"/>
        </w:rPr>
        <w:t xml:space="preserve"> następujące </w:t>
      </w:r>
      <w:r w:rsidR="00A07747">
        <w:rPr>
          <w:rFonts w:asciiTheme="minorHAnsi" w:hAnsiTheme="minorHAnsi" w:cstheme="minorHAnsi"/>
        </w:rPr>
        <w:t>osoby do realizacji zamówienia:</w:t>
      </w:r>
    </w:p>
    <w:p w:rsidR="00EF1B52" w:rsidRDefault="00EF1B52" w:rsidP="00EF1B52">
      <w:pPr>
        <w:widowControl w:val="0"/>
        <w:tabs>
          <w:tab w:val="left" w:pos="-426"/>
          <w:tab w:val="left" w:pos="3045"/>
        </w:tabs>
        <w:spacing w:line="276" w:lineRule="auto"/>
        <w:ind w:right="-283"/>
        <w:jc w:val="both"/>
        <w:rPr>
          <w:rFonts w:asciiTheme="minorHAnsi" w:hAnsiTheme="minorHAnsi" w:cstheme="minorHAnsi"/>
        </w:rPr>
      </w:pPr>
    </w:p>
    <w:p w:rsidR="00EF1B52" w:rsidRDefault="00EF1B52" w:rsidP="00EF1B52">
      <w:pPr>
        <w:widowControl w:val="0"/>
        <w:tabs>
          <w:tab w:val="left" w:pos="-426"/>
          <w:tab w:val="left" w:pos="3045"/>
        </w:tabs>
        <w:spacing w:line="276" w:lineRule="auto"/>
        <w:ind w:right="-283"/>
        <w:jc w:val="both"/>
        <w:rPr>
          <w:rFonts w:asciiTheme="minorHAnsi" w:hAnsiTheme="minorHAnsi" w:cstheme="minorHAnsi"/>
        </w:rPr>
      </w:pPr>
    </w:p>
    <w:p w:rsidR="00EF1B52" w:rsidRDefault="00EF1B52" w:rsidP="00EF1B52">
      <w:pPr>
        <w:widowControl w:val="0"/>
        <w:tabs>
          <w:tab w:val="left" w:pos="-426"/>
          <w:tab w:val="left" w:pos="3045"/>
        </w:tabs>
        <w:spacing w:line="276" w:lineRule="auto"/>
        <w:ind w:right="-283"/>
        <w:jc w:val="both"/>
        <w:rPr>
          <w:rFonts w:asciiTheme="minorHAnsi" w:hAnsiTheme="minorHAnsi" w:cstheme="minorHAnsi"/>
        </w:rPr>
      </w:pPr>
    </w:p>
    <w:p w:rsidR="00EF1B52" w:rsidRDefault="00EF1B52" w:rsidP="00EF1B52">
      <w:pPr>
        <w:widowControl w:val="0"/>
        <w:tabs>
          <w:tab w:val="left" w:pos="-426"/>
          <w:tab w:val="left" w:pos="3045"/>
        </w:tabs>
        <w:spacing w:line="276" w:lineRule="auto"/>
        <w:ind w:right="-283"/>
        <w:jc w:val="both"/>
        <w:rPr>
          <w:rFonts w:asciiTheme="minorHAnsi" w:hAnsiTheme="minorHAnsi" w:cstheme="minorHAnsi"/>
        </w:rPr>
      </w:pPr>
    </w:p>
    <w:p w:rsidR="00EF1B52" w:rsidRDefault="00EF1B52" w:rsidP="00EF1B52">
      <w:pPr>
        <w:widowControl w:val="0"/>
        <w:tabs>
          <w:tab w:val="left" w:pos="-426"/>
          <w:tab w:val="left" w:pos="3045"/>
        </w:tabs>
        <w:spacing w:line="276" w:lineRule="auto"/>
        <w:ind w:right="-283"/>
        <w:jc w:val="both"/>
        <w:rPr>
          <w:rFonts w:asciiTheme="minorHAnsi" w:hAnsiTheme="minorHAnsi" w:cstheme="minorHAnsi"/>
        </w:rPr>
      </w:pPr>
    </w:p>
    <w:p w:rsidR="00EF1B52" w:rsidRPr="003F6981" w:rsidRDefault="00EF1B52" w:rsidP="00EF1B52">
      <w:pPr>
        <w:widowControl w:val="0"/>
        <w:tabs>
          <w:tab w:val="left" w:pos="-426"/>
          <w:tab w:val="left" w:pos="3045"/>
        </w:tabs>
        <w:spacing w:line="276" w:lineRule="auto"/>
        <w:ind w:right="-283"/>
        <w:jc w:val="both"/>
        <w:rPr>
          <w:rFonts w:asciiTheme="minorHAnsi" w:hAnsiTheme="minorHAnsi" w:cstheme="minorHAnsi"/>
        </w:rPr>
      </w:pPr>
    </w:p>
    <w:tbl>
      <w:tblPr>
        <w:tblW w:w="13749" w:type="dxa"/>
        <w:tblInd w:w="392" w:type="dxa"/>
        <w:tblLayout w:type="fixed"/>
        <w:tblLook w:val="0000"/>
      </w:tblPr>
      <w:tblGrid>
        <w:gridCol w:w="709"/>
        <w:gridCol w:w="1560"/>
        <w:gridCol w:w="2125"/>
        <w:gridCol w:w="2125"/>
        <w:gridCol w:w="1416"/>
        <w:gridCol w:w="1561"/>
        <w:gridCol w:w="1984"/>
        <w:gridCol w:w="2269"/>
      </w:tblGrid>
      <w:tr w:rsidR="00EF1B52" w:rsidRPr="003F6981" w:rsidTr="00006C2C">
        <w:trPr>
          <w:trHeight w:val="9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lastRenderedPageBreak/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Imię i nazwisko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Wykształcenie/ Kwalifikacje/Posiadane uprawnienia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Doświadczenie </w:t>
            </w:r>
          </w:p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zawodowe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Zakres wykonywanych czynności</w:t>
            </w:r>
          </w:p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Ilość </w:t>
            </w:r>
            <w:r w:rsidRPr="00822027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uczestników kolonii (dzieci i młodzieży)</w:t>
            </w: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 w ramach pełnienia wymaganej funkcji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Informacja o podstawie dysponowania tymi osobami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3F6981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Podmiot na rzecz którego była świadczona usługa</w:t>
            </w: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EF1B52" w:rsidRPr="00822027" w:rsidTr="006A6E0E">
        <w:trPr>
          <w:trHeight w:val="27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Pr="00F65C88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F65C8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Osoba pełniącą funkcję kierownika wypoczynku</w:t>
            </w:r>
            <w: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/ półkolonii</w:t>
            </w:r>
          </w:p>
          <w:p w:rsidR="00EF1B52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</w:t>
            </w:r>
          </w:p>
          <w:p w:rsidR="00EF1B52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</w:t>
            </w:r>
          </w:p>
          <w:p w:rsidR="00EF1B52" w:rsidRPr="00822027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imię i nazwisko)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wymagane prawem kwalifikacje, o których mowa w art. 92p ustawy o systemie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doświadczenie zawodowe tj.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wskazana osoba 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pełniła funk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cję kierownika wypoczynku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przy realizacji usługi wypoczynku/kolonii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/ półkolonii</w:t>
            </w:r>
          </w:p>
          <w:p w:rsidR="00EF1B52" w:rsidRDefault="00EF1B52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…………………………………..</w:t>
            </w:r>
          </w:p>
          <w:p w:rsidR="00EF1B52" w:rsidRPr="00822027" w:rsidRDefault="00EF1B52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nazwę wykonywanej usługi)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52" w:rsidRDefault="00EF1B52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</w:t>
            </w:r>
          </w:p>
          <w:p w:rsidR="00EF1B52" w:rsidRPr="00470245" w:rsidRDefault="00EF1B52" w:rsidP="00470245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zakres wykonywanej czynności)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52" w:rsidRDefault="00EF1B52" w:rsidP="00EF1B52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F1B52" w:rsidRDefault="00EF1B52" w:rsidP="00EF1B52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</w:t>
            </w:r>
          </w:p>
          <w:p w:rsidR="00EF1B52" w:rsidRPr="00822027" w:rsidRDefault="00EF1B52" w:rsidP="00EF1B52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</w:t>
            </w: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wskazać ilość uczestników </w:t>
            </w:r>
            <w:r w:rsidR="006A6E0E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wypoczynku/</w:t>
            </w: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kolonii</w:t>
            </w:r>
            <w:r w:rsidR="006A6E0E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/półkolonii </w:t>
            </w: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 (dzieci i </w:t>
            </w:r>
            <w:r w:rsidRP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młodzieży) w ramach pełnienia wymaganej funkcji; min.</w:t>
            </w:r>
            <w:r w:rsidR="006026A5" w:rsidRP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 15 </w:t>
            </w:r>
            <w:r w:rsidRP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uczestników  (dzieci i młodzieży</w:t>
            </w: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dysponuję*</w:t>
            </w:r>
          </w:p>
          <w:p w:rsidR="00EF1B52" w:rsidRPr="003F6981" w:rsidRDefault="00EF1B52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będę dysponował*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45" w:rsidRDefault="00470245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F1B52" w:rsidRDefault="00EF1B52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……………………………………</w:t>
            </w:r>
          </w:p>
          <w:p w:rsidR="00EF1B52" w:rsidRPr="00822027" w:rsidRDefault="00EF1B52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podmiot na którego rzecz byłą realizowana usługa)</w:t>
            </w:r>
          </w:p>
        </w:tc>
      </w:tr>
      <w:tr w:rsidR="00EF1B52" w:rsidRPr="003F6981" w:rsidTr="006A6E0E">
        <w:trPr>
          <w:trHeight w:val="296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Default="00EF1B52" w:rsidP="00006C2C">
            <w:pPr>
              <w:tabs>
                <w:tab w:val="left" w:pos="3570"/>
              </w:tabs>
              <w:snapToGrid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Pr="00822027" w:rsidRDefault="00EF1B52" w:rsidP="00006C2C">
            <w:pPr>
              <w:tabs>
                <w:tab w:val="left" w:pos="3570"/>
              </w:tabs>
              <w:snapToGrid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Default="00EF1B52" w:rsidP="00006C2C">
            <w:pPr>
              <w:tabs>
                <w:tab w:val="left" w:pos="3570"/>
              </w:tabs>
              <w:snapToGrid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doświadczenie zawodowe tj.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wskazana osoba 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pełniła f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unkcję kierownika wypoczynku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przy realizacji usługi wypoczynku/kolonii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/ półkolonii</w:t>
            </w:r>
          </w:p>
          <w:p w:rsidR="00EF1B52" w:rsidRDefault="00EF1B52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…………………………………..</w:t>
            </w:r>
          </w:p>
          <w:p w:rsidR="00EF1B52" w:rsidRPr="00C90A05" w:rsidRDefault="00EF1B52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nazwę wykonywanej usługi)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52" w:rsidRDefault="00EF1B52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……………………….</w:t>
            </w:r>
          </w:p>
          <w:p w:rsidR="00EF1B52" w:rsidRPr="00470245" w:rsidRDefault="00EF1B52" w:rsidP="00470245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zakres wykonywanej czynności)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52" w:rsidRDefault="00EF1B52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F1B52" w:rsidRDefault="00EF1B52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</w:t>
            </w:r>
          </w:p>
          <w:p w:rsidR="00EF1B52" w:rsidRPr="003F6981" w:rsidRDefault="006A6E0E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A6E0E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ilość uczestników wypoczynku/kolonii/półkolonii  (dzieci i młodzieży) w ramach pełnienia wymaganej funkcji; min.</w:t>
            </w:r>
            <w:r w:rsid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15 </w:t>
            </w:r>
            <w:r w:rsidRPr="006A6E0E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uczestników (dzieci i młodzieży)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52" w:rsidRPr="003F6981" w:rsidRDefault="00EF1B52" w:rsidP="00006C2C">
            <w:pPr>
              <w:tabs>
                <w:tab w:val="left" w:pos="3570"/>
              </w:tabs>
              <w:snapToGrid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45" w:rsidRDefault="00470245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F1B52" w:rsidRDefault="00EF1B52" w:rsidP="006A6E0E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……………………………………</w:t>
            </w:r>
          </w:p>
          <w:p w:rsidR="00EF1B52" w:rsidRPr="003F6981" w:rsidRDefault="00EF1B52" w:rsidP="006A6E0E">
            <w:pPr>
              <w:tabs>
                <w:tab w:val="left" w:pos="3570"/>
              </w:tabs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podmiot na którego rzecz byłą realizowana usługa)</w:t>
            </w:r>
          </w:p>
        </w:tc>
      </w:tr>
    </w:tbl>
    <w:p w:rsidR="002430A8" w:rsidRPr="003F6981" w:rsidRDefault="002430A8" w:rsidP="002430A8">
      <w:pPr>
        <w:widowControl w:val="0"/>
        <w:tabs>
          <w:tab w:val="left" w:pos="-426"/>
          <w:tab w:val="left" w:pos="3045"/>
        </w:tabs>
        <w:spacing w:line="276" w:lineRule="auto"/>
        <w:ind w:right="-283"/>
        <w:rPr>
          <w:rFonts w:asciiTheme="minorHAnsi" w:hAnsiTheme="minorHAnsi" w:cstheme="minorHAnsi"/>
        </w:rPr>
      </w:pPr>
    </w:p>
    <w:tbl>
      <w:tblPr>
        <w:tblW w:w="13749" w:type="dxa"/>
        <w:tblInd w:w="392" w:type="dxa"/>
        <w:tblLayout w:type="fixed"/>
        <w:tblLook w:val="0000"/>
      </w:tblPr>
      <w:tblGrid>
        <w:gridCol w:w="709"/>
        <w:gridCol w:w="1560"/>
        <w:gridCol w:w="2125"/>
        <w:gridCol w:w="2125"/>
        <w:gridCol w:w="1416"/>
        <w:gridCol w:w="1561"/>
        <w:gridCol w:w="1984"/>
        <w:gridCol w:w="2269"/>
      </w:tblGrid>
      <w:tr w:rsidR="00006C2C" w:rsidRPr="00822027" w:rsidTr="006026A5">
        <w:trPr>
          <w:trHeight w:val="27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Pr="003F6981" w:rsidRDefault="00006C2C" w:rsidP="00006C2C">
            <w:pPr>
              <w:tabs>
                <w:tab w:val="left" w:pos="3570"/>
              </w:tabs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2</w:t>
            </w:r>
            <w:r w:rsidRPr="003F698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Pr="00F65C88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F65C8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Osoba pełniącą </w:t>
            </w:r>
            <w:r w:rsidR="006026A5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funkcję </w:t>
            </w:r>
            <w: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wychowawcy</w:t>
            </w:r>
            <w:r w:rsidRPr="00F65C8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 wypoczynku</w:t>
            </w:r>
            <w: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/ półkolonii</w:t>
            </w:r>
          </w:p>
          <w:p w:rsidR="00006C2C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</w:t>
            </w:r>
          </w:p>
          <w:p w:rsidR="00006C2C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</w:t>
            </w:r>
          </w:p>
          <w:p w:rsidR="00006C2C" w:rsidRPr="00822027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imię i nazwisko)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Pr="003F6981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wymagane prawem kwalifikacje, o których mowa w art. 92p ustawy o systemie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doświadczenie zawodowe tj.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wskazana osoba 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pełniła funk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cję wychowawcy wypoczynku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przy realizacji usługi wypoczynku/kolonii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/ półkolonii</w:t>
            </w:r>
          </w:p>
          <w:p w:rsidR="00006C2C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…………………………………..</w:t>
            </w:r>
          </w:p>
          <w:p w:rsidR="00006C2C" w:rsidRPr="00822027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nazwę wykonywanej usługi)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C2C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</w:t>
            </w:r>
          </w:p>
          <w:p w:rsidR="00006C2C" w:rsidRPr="00470245" w:rsidRDefault="00006C2C" w:rsidP="00470245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zakres wykonywanej czynności)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6C2C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06C2C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</w:t>
            </w:r>
          </w:p>
          <w:p w:rsidR="00006C2C" w:rsidRPr="00822027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</w:t>
            </w: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wskazać ilość uczestników </w:t>
            </w:r>
            <w:r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wypoczynku/</w:t>
            </w: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kolonii</w:t>
            </w:r>
            <w:r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/półkolonii </w:t>
            </w: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 (dzieci i </w:t>
            </w:r>
            <w:r w:rsidRP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młodzieży) w ramach pełnienia wymaganej funkcji; min.</w:t>
            </w:r>
            <w:r w:rsidR="006026A5" w:rsidRP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15 </w:t>
            </w:r>
            <w:r w:rsidRP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uczestników (dzieci i młodzieży)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Pr="003F6981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dysponuję*</w:t>
            </w:r>
          </w:p>
          <w:p w:rsidR="00006C2C" w:rsidRPr="003F6981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F6981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będę dysponował*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6C2C" w:rsidRDefault="00006C2C" w:rsidP="006026A5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……………………………………</w:t>
            </w:r>
          </w:p>
          <w:p w:rsidR="00006C2C" w:rsidRPr="00822027" w:rsidRDefault="00006C2C" w:rsidP="006026A5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podmiot na którego rzecz byłą realizowana usługa)</w:t>
            </w:r>
          </w:p>
        </w:tc>
      </w:tr>
      <w:tr w:rsidR="00006C2C" w:rsidRPr="003F6981" w:rsidTr="006026A5">
        <w:trPr>
          <w:trHeight w:val="296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Pr="003F6981" w:rsidRDefault="00006C2C" w:rsidP="00006C2C">
            <w:pPr>
              <w:tabs>
                <w:tab w:val="left" w:pos="3570"/>
              </w:tabs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Default="00006C2C" w:rsidP="00006C2C">
            <w:pPr>
              <w:tabs>
                <w:tab w:val="left" w:pos="3570"/>
              </w:tabs>
              <w:snapToGrid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Pr="00822027" w:rsidRDefault="00006C2C" w:rsidP="00006C2C">
            <w:pPr>
              <w:tabs>
                <w:tab w:val="left" w:pos="3570"/>
              </w:tabs>
              <w:snapToGrid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Default="00006C2C" w:rsidP="00006C2C">
            <w:pPr>
              <w:tabs>
                <w:tab w:val="left" w:pos="3570"/>
              </w:tabs>
              <w:snapToGrid w:val="0"/>
              <w:spacing w:after="20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doświadczenie zawodowe tj.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wskazana osoba 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pełniła f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unkcję wychowawcy wypoczynku</w:t>
            </w:r>
            <w:r w:rsidRPr="0082202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przy realizacji usługi wypoczynku/kolonii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/ półkolonii</w:t>
            </w:r>
          </w:p>
          <w:p w:rsidR="00006C2C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…………………………………..</w:t>
            </w:r>
          </w:p>
          <w:p w:rsidR="00006C2C" w:rsidRPr="00C90A05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nazwę wykonywanej usługi)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C2C" w:rsidRDefault="00006C2C" w:rsidP="00006C2C">
            <w:pPr>
              <w:tabs>
                <w:tab w:val="left" w:pos="3570"/>
              </w:tabs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……………………….</w:t>
            </w:r>
          </w:p>
          <w:p w:rsidR="00006C2C" w:rsidRPr="00470245" w:rsidRDefault="00006C2C" w:rsidP="00470245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</w:pPr>
            <w:r w:rsidRPr="00C90A0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zakres wykonywanej czynności)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6C2C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06C2C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</w:t>
            </w:r>
          </w:p>
          <w:p w:rsidR="00006C2C" w:rsidRPr="003F6981" w:rsidRDefault="00006C2C" w:rsidP="00006C2C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A6E0E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ilość uczestników wypoczynku/kolonii/półkolonii  (dzieci i młodzieży) w ramach pełnienia wymaganej funkcji; min.</w:t>
            </w:r>
            <w:r w:rsidR="006026A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15 </w:t>
            </w:r>
            <w:r w:rsidRPr="006A6E0E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uczestników (dzieci i młodzieży)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C" w:rsidRPr="003F6981" w:rsidRDefault="00006C2C" w:rsidP="00006C2C">
            <w:pPr>
              <w:tabs>
                <w:tab w:val="left" w:pos="3570"/>
              </w:tabs>
              <w:snapToGrid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6C2C" w:rsidRDefault="00006C2C" w:rsidP="006026A5">
            <w:pPr>
              <w:tabs>
                <w:tab w:val="left" w:pos="3570"/>
              </w:tabs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……………………………………</w:t>
            </w:r>
          </w:p>
          <w:p w:rsidR="00006C2C" w:rsidRPr="003F6981" w:rsidRDefault="00006C2C" w:rsidP="006026A5">
            <w:pPr>
              <w:tabs>
                <w:tab w:val="left" w:pos="3570"/>
              </w:tabs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22027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(wskazać podmiot na którego rzecz byłą realizowana usługa)</w:t>
            </w:r>
          </w:p>
        </w:tc>
      </w:tr>
    </w:tbl>
    <w:p w:rsidR="002430A8" w:rsidRPr="00006C2C" w:rsidRDefault="002430A8" w:rsidP="002430A8">
      <w:pPr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006C2C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Oświadczam/my*, że:</w:t>
      </w:r>
    </w:p>
    <w:p w:rsidR="002430A8" w:rsidRPr="00006C2C" w:rsidRDefault="002430A8" w:rsidP="002430A8">
      <w:pPr>
        <w:numPr>
          <w:ilvl w:val="1"/>
          <w:numId w:val="11"/>
        </w:numPr>
        <w:ind w:left="284" w:hanging="284"/>
        <w:jc w:val="both"/>
        <w:rPr>
          <w:rFonts w:asciiTheme="minorHAnsi" w:eastAsia="Calibri" w:hAnsiTheme="minorHAnsi" w:cstheme="minorHAnsi"/>
          <w:b/>
          <w:bCs/>
          <w:sz w:val="20"/>
          <w:szCs w:val="20"/>
          <w:u w:val="single"/>
          <w:lang w:eastAsia="en-US"/>
        </w:rPr>
      </w:pPr>
      <w:r w:rsidRPr="00006C2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Przez stwierdzenie „dysponuję</w:t>
      </w:r>
      <w:r w:rsidRPr="00006C2C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”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:rsidR="002430A8" w:rsidRPr="00006C2C" w:rsidRDefault="002430A8" w:rsidP="002430A8">
      <w:pPr>
        <w:numPr>
          <w:ilvl w:val="1"/>
          <w:numId w:val="11"/>
        </w:numPr>
        <w:ind w:left="284" w:hanging="284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006C2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Przez stwierdzenie „będę dysponował</w:t>
      </w:r>
      <w:r w:rsidRPr="00006C2C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” należy rozumieć sytuację, kiedy podmiot trzeci zamierza udostępnić swój potencjał kadrowy. </w:t>
      </w:r>
    </w:p>
    <w:p w:rsidR="002430A8" w:rsidRPr="00006C2C" w:rsidRDefault="002430A8" w:rsidP="00006C2C">
      <w:pPr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006C2C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* n</w:t>
      </w:r>
      <w:r w:rsidRPr="00006C2C">
        <w:rPr>
          <w:rFonts w:asciiTheme="minorHAnsi" w:eastAsia="Calibri" w:hAnsiTheme="minorHAnsi" w:cstheme="minorHAnsi"/>
          <w:b/>
          <w:i/>
          <w:iCs/>
          <w:sz w:val="20"/>
          <w:szCs w:val="20"/>
          <w:lang w:eastAsia="en-US"/>
        </w:rPr>
        <w:t>iepotrzebne skreślić</w:t>
      </w:r>
      <w:r w:rsidRPr="00006C2C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5812"/>
        <w:gridCol w:w="6175"/>
      </w:tblGrid>
      <w:tr w:rsidR="002430A8" w:rsidRPr="003F6981" w:rsidTr="009746A6">
        <w:tc>
          <w:tcPr>
            <w:tcW w:w="5812" w:type="dxa"/>
            <w:shd w:val="clear" w:color="auto" w:fill="auto"/>
            <w:vAlign w:val="center"/>
          </w:tcPr>
          <w:p w:rsidR="002430A8" w:rsidRPr="003F6981" w:rsidRDefault="002430A8" w:rsidP="009746A6">
            <w:pPr>
              <w:widowControl w:val="0"/>
              <w:jc w:val="center"/>
              <w:rPr>
                <w:rFonts w:asciiTheme="minorHAnsi" w:eastAsia="Arial" w:hAnsiTheme="minorHAnsi" w:cstheme="minorHAnsi"/>
                <w:sz w:val="28"/>
              </w:rPr>
            </w:pPr>
            <w:r w:rsidRPr="003F6981">
              <w:rPr>
                <w:rFonts w:asciiTheme="minorHAnsi" w:eastAsia="Arial" w:hAnsiTheme="minorHAnsi" w:cstheme="minorHAnsi"/>
                <w:sz w:val="28"/>
              </w:rPr>
              <w:t>……………</w:t>
            </w:r>
          </w:p>
        </w:tc>
        <w:tc>
          <w:tcPr>
            <w:tcW w:w="6175" w:type="dxa"/>
            <w:shd w:val="clear" w:color="auto" w:fill="auto"/>
            <w:vAlign w:val="center"/>
          </w:tcPr>
          <w:p w:rsidR="002430A8" w:rsidRPr="003F6981" w:rsidRDefault="002430A8" w:rsidP="009746A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F6981">
              <w:rPr>
                <w:rFonts w:asciiTheme="minorHAnsi" w:eastAsia="Arial" w:hAnsiTheme="minorHAnsi" w:cstheme="minorHAnsi"/>
                <w:sz w:val="28"/>
              </w:rPr>
              <w:t>……………………………………</w:t>
            </w:r>
            <w:r w:rsidRPr="003F6981">
              <w:rPr>
                <w:rFonts w:asciiTheme="minorHAnsi" w:hAnsiTheme="minorHAnsi" w:cstheme="minorHAnsi"/>
                <w:sz w:val="28"/>
              </w:rPr>
              <w:t>..</w:t>
            </w:r>
          </w:p>
        </w:tc>
      </w:tr>
      <w:tr w:rsidR="002430A8" w:rsidRPr="003F6981" w:rsidTr="009746A6">
        <w:tc>
          <w:tcPr>
            <w:tcW w:w="5812" w:type="dxa"/>
            <w:shd w:val="clear" w:color="auto" w:fill="auto"/>
            <w:vAlign w:val="center"/>
          </w:tcPr>
          <w:p w:rsidR="002430A8" w:rsidRPr="003F6981" w:rsidRDefault="002430A8" w:rsidP="009746A6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6981">
              <w:rPr>
                <w:rFonts w:asciiTheme="minorHAnsi" w:hAnsiTheme="minorHAnsi" w:cstheme="minorHAnsi"/>
                <w:sz w:val="16"/>
                <w:szCs w:val="16"/>
              </w:rPr>
              <w:t>Miejscowość / Data</w:t>
            </w:r>
          </w:p>
        </w:tc>
        <w:tc>
          <w:tcPr>
            <w:tcW w:w="6175" w:type="dxa"/>
            <w:shd w:val="clear" w:color="auto" w:fill="auto"/>
            <w:vAlign w:val="center"/>
          </w:tcPr>
          <w:p w:rsidR="002430A8" w:rsidRPr="003F6981" w:rsidRDefault="002430A8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6981">
              <w:rPr>
                <w:rFonts w:asciiTheme="minorHAnsi" w:hAnsiTheme="minorHAnsi" w:cstheme="minorHAnsi"/>
                <w:sz w:val="16"/>
                <w:szCs w:val="16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6"/>
                <w:szCs w:val="16"/>
              </w:rPr>
              <w:t xml:space="preserve">) do podpisania niniejszej oferty w imieniu Wykonawcy(ów). </w:t>
            </w:r>
          </w:p>
          <w:p w:rsidR="002430A8" w:rsidRPr="003F6981" w:rsidRDefault="002430A8" w:rsidP="009746A6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6981">
              <w:rPr>
                <w:rFonts w:asciiTheme="minorHAnsi" w:hAnsiTheme="minorHAnsi" w:cstheme="minorHAnsi"/>
                <w:sz w:val="16"/>
                <w:szCs w:val="16"/>
              </w:rPr>
              <w:t>Oferta w postaci elektronicznej winna być podpisana w formie kwalifikowanego podpisu elektronicznego lub w postaci podpisu zaufanego lub w postaci podpisu osobistego</w:t>
            </w:r>
          </w:p>
        </w:tc>
      </w:tr>
    </w:tbl>
    <w:p w:rsidR="009D517D" w:rsidRPr="003F6981" w:rsidRDefault="009D517D" w:rsidP="002430A8">
      <w:pPr>
        <w:rPr>
          <w:rFonts w:asciiTheme="minorHAnsi" w:hAnsiTheme="minorHAnsi" w:cstheme="minorHAnsi"/>
        </w:rPr>
        <w:sectPr w:rsidR="009D517D" w:rsidRPr="003F6981" w:rsidSect="002430A8">
          <w:pgSz w:w="16838" w:h="11906" w:orient="landscape"/>
          <w:pgMar w:top="1418" w:right="1956" w:bottom="1418" w:left="992" w:header="709" w:footer="79" w:gutter="0"/>
          <w:cols w:space="708"/>
          <w:docGrid w:linePitch="360"/>
        </w:sectPr>
      </w:pPr>
    </w:p>
    <w:p w:rsidR="006A6E0E" w:rsidRDefault="006A6E0E" w:rsidP="009D51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Nr postępowania: 15/2025</w:t>
      </w:r>
    </w:p>
    <w:p w:rsidR="009D517D" w:rsidRPr="003F6981" w:rsidRDefault="009D517D" w:rsidP="009D51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Załącznik nr 7 do SWZ</w:t>
      </w:r>
    </w:p>
    <w:p w:rsidR="009D517D" w:rsidRPr="003F6981" w:rsidRDefault="009D517D" w:rsidP="009D517D">
      <w:pPr>
        <w:pStyle w:val="Default"/>
        <w:widowControl w:val="0"/>
        <w:spacing w:after="120"/>
        <w:jc w:val="center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b/>
          <w:bCs/>
        </w:rPr>
        <w:t>ZOBOWIĄZANIE</w:t>
      </w:r>
    </w:p>
    <w:p w:rsidR="009D517D" w:rsidRPr="003F6981" w:rsidRDefault="009D517D" w:rsidP="009D517D">
      <w:pPr>
        <w:pStyle w:val="Default"/>
        <w:widowControl w:val="0"/>
        <w:jc w:val="center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b/>
          <w:bCs/>
        </w:rPr>
        <w:t>do oddania do dyspozycji Wykonawcy niezbędnych zasobów</w:t>
      </w:r>
    </w:p>
    <w:p w:rsidR="009D517D" w:rsidRPr="003F6981" w:rsidRDefault="009D517D" w:rsidP="009D517D">
      <w:pPr>
        <w:pStyle w:val="Default"/>
        <w:widowControl w:val="0"/>
        <w:jc w:val="center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b/>
          <w:bCs/>
        </w:rPr>
        <w:t>na potrzeby realizacji zamówienia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b/>
          <w:bCs/>
        </w:rPr>
        <w:t xml:space="preserve">W imieniu </w:t>
      </w:r>
      <w:r w:rsidRPr="003F6981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sz w:val="20"/>
          <w:szCs w:val="20"/>
        </w:rPr>
      </w:pPr>
      <w:r w:rsidRPr="003F6981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podmiotu)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</w:rPr>
      </w:pPr>
    </w:p>
    <w:p w:rsidR="009D517D" w:rsidRPr="009E7390" w:rsidRDefault="009D517D" w:rsidP="009E7390">
      <w:pPr>
        <w:pStyle w:val="Default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7390">
        <w:rPr>
          <w:rFonts w:asciiTheme="minorHAnsi" w:hAnsiTheme="minorHAnsi" w:cstheme="minorHAnsi"/>
          <w:sz w:val="22"/>
          <w:szCs w:val="22"/>
        </w:rPr>
        <w:t xml:space="preserve">zobowiązuję się do oddania </w:t>
      </w:r>
      <w:r w:rsidRPr="006A6E0E">
        <w:rPr>
          <w:rFonts w:asciiTheme="minorHAnsi" w:hAnsiTheme="minorHAnsi" w:cstheme="minorHAnsi"/>
          <w:sz w:val="22"/>
          <w:szCs w:val="22"/>
        </w:rPr>
        <w:t xml:space="preserve">swoich zasobów przy wykonywaniu zamówienia pn.: 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zorganizowanie </w:t>
      </w:r>
      <w:r w:rsid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w  okresie 31.01.2026r. – 15.02.2026r. półkolonii zimowych dla 150 dzieci, uczestników projektu „</w:t>
      </w:r>
      <w:proofErr w:type="spellStart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Разом</w:t>
      </w:r>
      <w:proofErr w:type="spellEnd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wsparcie integracji obywateli państw trzecich”</w:t>
      </w:r>
      <w:r w:rsidR="006A6E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E7390">
        <w:rPr>
          <w:rFonts w:asciiTheme="minorHAnsi" w:hAnsiTheme="minorHAnsi" w:cstheme="minorHAnsi"/>
          <w:sz w:val="22"/>
          <w:szCs w:val="22"/>
        </w:rPr>
        <w:t xml:space="preserve">do dyspozycji Wykonawcy 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b/>
          <w:bCs/>
        </w:rPr>
      </w:pPr>
    </w:p>
    <w:p w:rsidR="009D517D" w:rsidRPr="003F6981" w:rsidRDefault="009D517D" w:rsidP="009D517D">
      <w:pPr>
        <w:pStyle w:val="Default"/>
        <w:widowControl w:val="0"/>
        <w:jc w:val="center"/>
        <w:rPr>
          <w:rFonts w:asciiTheme="minorHAnsi" w:hAnsiTheme="minorHAnsi" w:cstheme="minorHAnsi"/>
        </w:rPr>
      </w:pPr>
      <w:r w:rsidRPr="003F698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……………………………………………………………………………………………………………………..………………………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i/>
          <w:iCs/>
          <w:sz w:val="20"/>
          <w:szCs w:val="20"/>
        </w:rPr>
      </w:pPr>
      <w:r w:rsidRPr="003F6981">
        <w:rPr>
          <w:rFonts w:asciiTheme="minorHAnsi" w:hAnsiTheme="minorHAnsi" w:cstheme="minorHAnsi"/>
          <w:i/>
          <w:iCs/>
          <w:sz w:val="20"/>
          <w:szCs w:val="20"/>
        </w:rPr>
        <w:t>(nazwa i adres Wykonawcy, któremu udostępniane są zasoby)</w:t>
      </w:r>
    </w:p>
    <w:p w:rsidR="009D517D" w:rsidRPr="003F6981" w:rsidRDefault="009D517D" w:rsidP="009D517D">
      <w:pPr>
        <w:pStyle w:val="Default"/>
        <w:widowControl w:val="0"/>
        <w:spacing w:line="360" w:lineRule="auto"/>
        <w:rPr>
          <w:rFonts w:asciiTheme="minorHAnsi" w:hAnsiTheme="minorHAnsi" w:cstheme="minorHAnsi"/>
          <w:b/>
          <w:color w:val="auto"/>
        </w:rPr>
      </w:pPr>
      <w:r w:rsidRPr="003F6981">
        <w:rPr>
          <w:rFonts w:asciiTheme="minorHAnsi" w:hAnsiTheme="minorHAnsi" w:cstheme="minorHAnsi"/>
          <w:b/>
          <w:color w:val="auto"/>
        </w:rPr>
        <w:t xml:space="preserve">Oświadczam, iż: </w:t>
      </w:r>
    </w:p>
    <w:p w:rsidR="009D517D" w:rsidRPr="003F6981" w:rsidRDefault="009D517D" w:rsidP="009D517D">
      <w:pPr>
        <w:pStyle w:val="Default"/>
        <w:widowControl w:val="0"/>
        <w:jc w:val="both"/>
        <w:rPr>
          <w:rFonts w:asciiTheme="minorHAnsi" w:hAnsiTheme="minorHAnsi" w:cstheme="minorHAnsi"/>
          <w:color w:val="auto"/>
        </w:rPr>
      </w:pPr>
      <w:r w:rsidRPr="003F6981">
        <w:rPr>
          <w:rFonts w:asciiTheme="minorHAnsi" w:hAnsiTheme="minorHAnsi" w:cstheme="minorHAnsi"/>
          <w:color w:val="auto"/>
        </w:rPr>
        <w:t xml:space="preserve">a) udostępniam Wykonawcy nasze zasoby w zakresie: 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  <w:sz w:val="12"/>
          <w:szCs w:val="12"/>
        </w:rPr>
      </w:pP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</w:rPr>
      </w:pPr>
      <w:r w:rsidRPr="003F6981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...................................................................................................................</w:t>
      </w:r>
    </w:p>
    <w:p w:rsidR="009D517D" w:rsidRPr="003F6981" w:rsidRDefault="009D517D" w:rsidP="009D517D">
      <w:pPr>
        <w:pStyle w:val="Default"/>
        <w:widowControl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698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F6981">
        <w:rPr>
          <w:rFonts w:asciiTheme="minorHAnsi" w:hAnsiTheme="minorHAnsi" w:cstheme="minorHAnsi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</w:rPr>
      </w:pP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</w:rPr>
      </w:pPr>
      <w:r w:rsidRPr="003F6981">
        <w:rPr>
          <w:rFonts w:asciiTheme="minorHAnsi" w:hAnsiTheme="minorHAnsi" w:cstheme="minorHAnsi"/>
          <w:color w:val="auto"/>
        </w:rPr>
        <w:t>obejmującym: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</w:t>
      </w:r>
    </w:p>
    <w:p w:rsidR="009D517D" w:rsidRPr="003F6981" w:rsidRDefault="009D517D" w:rsidP="009D517D">
      <w:pPr>
        <w:pStyle w:val="Default"/>
        <w:widowControl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698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(należy podać informacje umożliwiające ocenę spełnienia warunków, określonych w ………………… SWZ, przez udostępniane zasoby) 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</w:rPr>
      </w:pPr>
    </w:p>
    <w:p w:rsidR="009D517D" w:rsidRPr="003F6981" w:rsidRDefault="009D517D" w:rsidP="009D517D">
      <w:pPr>
        <w:pStyle w:val="Default"/>
        <w:widowControl w:val="0"/>
        <w:jc w:val="both"/>
        <w:rPr>
          <w:rFonts w:asciiTheme="minorHAnsi" w:hAnsiTheme="minorHAnsi" w:cstheme="minorHAnsi"/>
          <w:color w:val="auto"/>
        </w:rPr>
      </w:pPr>
      <w:r w:rsidRPr="003F6981">
        <w:rPr>
          <w:rFonts w:asciiTheme="minorHAnsi" w:hAnsiTheme="minorHAnsi" w:cstheme="minorHAnsi"/>
          <w:color w:val="auto"/>
        </w:rPr>
        <w:t xml:space="preserve">b) sposób wykorzystania udostępnionych przeze mnie zasobów przy wykonywaniu zamówienia publicznego będzie następujący: 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  <w:sz w:val="12"/>
          <w:szCs w:val="12"/>
        </w:rPr>
      </w:pP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</w:rPr>
      </w:pPr>
      <w:r w:rsidRPr="003F6981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.……</w:t>
      </w:r>
    </w:p>
    <w:p w:rsidR="009D517D" w:rsidRPr="003F6981" w:rsidRDefault="009D517D" w:rsidP="009D517D">
      <w:pPr>
        <w:pStyle w:val="Default"/>
        <w:widowControl w:val="0"/>
        <w:jc w:val="both"/>
        <w:rPr>
          <w:rFonts w:asciiTheme="minorHAnsi" w:hAnsiTheme="minorHAnsi" w:cstheme="minorHAnsi"/>
          <w:color w:val="auto"/>
        </w:rPr>
      </w:pPr>
      <w:r w:rsidRPr="003F6981">
        <w:rPr>
          <w:rFonts w:asciiTheme="minorHAnsi" w:hAnsiTheme="minorHAnsi" w:cstheme="minorHAnsi"/>
          <w:color w:val="auto"/>
        </w:rPr>
        <w:t xml:space="preserve">c) zakres i okres mojego udziału przy wykonywaniu zamówienia publicznego będzie następujący: </w:t>
      </w: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  <w:sz w:val="12"/>
          <w:szCs w:val="12"/>
        </w:rPr>
      </w:pPr>
    </w:p>
    <w:p w:rsidR="009D517D" w:rsidRPr="003F6981" w:rsidRDefault="009D517D" w:rsidP="009D517D">
      <w:pPr>
        <w:pStyle w:val="Default"/>
        <w:widowControl w:val="0"/>
        <w:rPr>
          <w:rFonts w:asciiTheme="minorHAnsi" w:hAnsiTheme="minorHAnsi" w:cstheme="minorHAnsi"/>
          <w:color w:val="auto"/>
        </w:rPr>
      </w:pPr>
      <w:r w:rsidRPr="003F6981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…………………………………………………………………………………………..…</w:t>
      </w:r>
    </w:p>
    <w:p w:rsidR="009D517D" w:rsidRPr="003F6981" w:rsidRDefault="009D517D" w:rsidP="009D517D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tbl>
      <w:tblPr>
        <w:tblW w:w="5225" w:type="pct"/>
        <w:jc w:val="center"/>
        <w:tblLook w:val="01E0"/>
      </w:tblPr>
      <w:tblGrid>
        <w:gridCol w:w="3521"/>
        <w:gridCol w:w="6183"/>
      </w:tblGrid>
      <w:tr w:rsidR="009D517D" w:rsidRPr="003F6981" w:rsidTr="009746A6">
        <w:trPr>
          <w:trHeight w:val="170"/>
          <w:jc w:val="center"/>
        </w:trPr>
        <w:tc>
          <w:tcPr>
            <w:tcW w:w="1814" w:type="pct"/>
            <w:vAlign w:val="center"/>
          </w:tcPr>
          <w:p w:rsidR="009D517D" w:rsidRPr="003F6981" w:rsidRDefault="009D517D" w:rsidP="009746A6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D517D" w:rsidRPr="003F6981" w:rsidRDefault="009D517D" w:rsidP="009746A6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……………………………………………………………………………………………………………..</w:t>
            </w:r>
          </w:p>
        </w:tc>
      </w:tr>
      <w:tr w:rsidR="009D517D" w:rsidRPr="003F6981" w:rsidTr="009746A6">
        <w:trPr>
          <w:trHeight w:val="170"/>
          <w:jc w:val="center"/>
        </w:trPr>
        <w:tc>
          <w:tcPr>
            <w:tcW w:w="1814" w:type="pct"/>
            <w:vAlign w:val="center"/>
          </w:tcPr>
          <w:p w:rsidR="009D517D" w:rsidRPr="003F6981" w:rsidRDefault="009D517D" w:rsidP="009746A6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D517D" w:rsidRPr="003F6981" w:rsidRDefault="009D517D" w:rsidP="009746A6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) do podpisania niniejszej oferty w imieniu Wykonawcy(ów). </w:t>
            </w:r>
          </w:p>
          <w:p w:rsidR="009D517D" w:rsidRPr="003F6981" w:rsidRDefault="009D517D" w:rsidP="009746A6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Oferta w postaci elektronicznej winna być podpisana w formie kwalifikowanego podpisu elektronicznego lub w postaci podpisu zaufanego lub w postaci podpisu osobistego.</w:t>
            </w:r>
          </w:p>
        </w:tc>
      </w:tr>
    </w:tbl>
    <w:p w:rsidR="009D517D" w:rsidRPr="003F6981" w:rsidRDefault="009D517D" w:rsidP="009D517D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  <w:sz w:val="22"/>
          <w:szCs w:val="22"/>
        </w:rPr>
      </w:pPr>
      <w:r w:rsidRPr="003F6981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3F6981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3F6981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:rsidR="009E7390" w:rsidRDefault="009E7390" w:rsidP="009D51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9E7390" w:rsidRDefault="009E7390" w:rsidP="009D51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9E7390" w:rsidRDefault="009E7390" w:rsidP="009D51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6A6E0E" w:rsidRDefault="006A6E0E" w:rsidP="009D51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Nr postępowania: 15/2025</w:t>
      </w:r>
    </w:p>
    <w:p w:rsidR="009D517D" w:rsidRPr="003F6981" w:rsidRDefault="009D517D" w:rsidP="009D51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Załącznik nr 8 do SWZ</w:t>
      </w:r>
    </w:p>
    <w:p w:rsidR="009D517D" w:rsidRPr="003F6981" w:rsidRDefault="009D517D" w:rsidP="009D517D">
      <w:pPr>
        <w:pStyle w:val="Default"/>
        <w:widowControl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6981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753100" cy="885825"/>
            <wp:effectExtent l="0" t="0" r="0" b="0"/>
            <wp:docPr id="12439993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7D" w:rsidRPr="003F6981" w:rsidRDefault="009D517D" w:rsidP="009D517D">
      <w:pPr>
        <w:spacing w:after="6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F698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3F6981">
        <w:rPr>
          <w:rFonts w:asciiTheme="minorHAnsi" w:hAnsiTheme="minorHAnsi" w:cstheme="minorHAnsi"/>
          <w:b/>
          <w:bCs/>
          <w:iCs/>
          <w:sz w:val="22"/>
          <w:szCs w:val="22"/>
        </w:rPr>
        <w:t>Pzp</w:t>
      </w:r>
      <w:proofErr w:type="spellEnd"/>
      <w:r w:rsidRPr="003F6981">
        <w:rPr>
          <w:rFonts w:asciiTheme="minorHAnsi" w:hAnsiTheme="minorHAnsi" w:cstheme="minorHAnsi"/>
          <w:b/>
          <w:bCs/>
          <w:iCs/>
          <w:sz w:val="22"/>
          <w:szCs w:val="22"/>
        </w:rPr>
        <w:t>, jako Wykonawcy składający ofertę wspólną (konsorcjum*/spółka cywilna*) w składzie: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252"/>
        <w:gridCol w:w="2835"/>
        <w:gridCol w:w="2409"/>
      </w:tblGrid>
      <w:tr w:rsidR="009D517D" w:rsidRPr="003F6981" w:rsidTr="009746A6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9D517D" w:rsidRPr="003F6981" w:rsidRDefault="009D517D" w:rsidP="009746A6">
            <w:pPr>
              <w:keepNext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D517D" w:rsidRPr="003F6981" w:rsidRDefault="009D517D" w:rsidP="009746A6">
            <w:pPr>
              <w:keepNext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D517D" w:rsidRPr="003F6981" w:rsidRDefault="009D517D" w:rsidP="009746A6">
            <w:pPr>
              <w:keepNext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Adres(y) </w:t>
            </w:r>
            <w:r w:rsidRPr="003F6981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</w:rPr>
              <w:t>W</w:t>
            </w: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D517D" w:rsidRPr="003F6981" w:rsidRDefault="009D517D" w:rsidP="009746A6">
            <w:pPr>
              <w:keepNext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9D517D" w:rsidRPr="003F6981" w:rsidTr="009746A6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:rsidR="009D517D" w:rsidRPr="003F6981" w:rsidRDefault="009D517D" w:rsidP="009746A6">
            <w:pPr>
              <w:keepNext/>
              <w:spacing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9D517D" w:rsidRPr="003F6981" w:rsidTr="009746A6">
        <w:tc>
          <w:tcPr>
            <w:tcW w:w="576" w:type="dxa"/>
            <w:tcBorders>
              <w:left w:val="single" w:sz="12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9D517D" w:rsidRPr="003F6981" w:rsidTr="009746A6"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tcBorders>
              <w:bottom w:val="single" w:sz="12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9D517D" w:rsidRPr="003F6981" w:rsidRDefault="009D517D" w:rsidP="009746A6">
            <w:pPr>
              <w:keepNext/>
              <w:spacing w:after="120"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</w:tbl>
    <w:p w:rsidR="009D517D" w:rsidRPr="003F6981" w:rsidRDefault="009D517D" w:rsidP="009D517D">
      <w:pPr>
        <w:keepNext/>
        <w:widowControl w:val="0"/>
        <w:spacing w:after="120"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9D517D" w:rsidRPr="003F6981" w:rsidRDefault="009D517D" w:rsidP="009D517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oświadczam(-y), że przystępując do postępowania o udzielenie zamówienia publicznego</w:t>
      </w:r>
      <w:r w:rsidRPr="003F6981">
        <w:rPr>
          <w:rFonts w:asciiTheme="minorHAnsi" w:hAnsiTheme="minorHAnsi" w:cstheme="minorHAnsi"/>
          <w:sz w:val="22"/>
          <w:szCs w:val="22"/>
        </w:rPr>
        <w:br/>
        <w:t xml:space="preserve">pn. 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zorganizowanie w  okresie 31.01.2026r. – 15.02.2026r. półkolonii zimowych dla 150 dzieci, uczestników projektu „</w:t>
      </w:r>
      <w:proofErr w:type="spellStart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Разом</w:t>
      </w:r>
      <w:proofErr w:type="spellEnd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wsparcie integracji obywateli państw trzecich”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A6E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F6981">
        <w:rPr>
          <w:rFonts w:asciiTheme="minorHAnsi" w:hAnsiTheme="minorHAnsi" w:cstheme="minorHAnsi"/>
          <w:sz w:val="22"/>
          <w:szCs w:val="22"/>
        </w:rPr>
        <w:t xml:space="preserve">wyszczególnione poniżej usługi zostaną zrealizowane przez wskazanych wykonawców: </w:t>
      </w:r>
    </w:p>
    <w:p w:rsidR="009D517D" w:rsidRPr="003F6981" w:rsidRDefault="009D517D" w:rsidP="009D517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D517D" w:rsidRPr="003F6981" w:rsidRDefault="009D517D" w:rsidP="009D517D">
      <w:pPr>
        <w:numPr>
          <w:ilvl w:val="1"/>
          <w:numId w:val="13"/>
        </w:numPr>
        <w:tabs>
          <w:tab w:val="clear" w:pos="1440"/>
          <w:tab w:val="num" w:pos="426"/>
        </w:tabs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Wykonawca ……………………………………………………………….……. (</w:t>
      </w:r>
      <w:r w:rsidRPr="003F6981">
        <w:rPr>
          <w:rFonts w:asciiTheme="minorHAnsi" w:hAnsiTheme="minorHAnsi" w:cstheme="minorHAnsi"/>
          <w:i/>
          <w:sz w:val="22"/>
          <w:szCs w:val="22"/>
        </w:rPr>
        <w:t>wskazać nazwę wykonawcy lub wykonawców w ramach konsorcjum/ spółki cywilnej, składający ofertę</w:t>
      </w:r>
      <w:r w:rsidRPr="003F6981">
        <w:rPr>
          <w:rFonts w:asciiTheme="minorHAnsi" w:hAnsiTheme="minorHAnsi" w:cstheme="minorHAnsi"/>
          <w:sz w:val="22"/>
          <w:szCs w:val="22"/>
        </w:rPr>
        <w:t xml:space="preserve">) wykona następujące usługi </w:t>
      </w:r>
      <w:r w:rsidRPr="003F6981">
        <w:rPr>
          <w:rFonts w:asciiTheme="minorHAnsi" w:hAnsiTheme="minorHAnsi" w:cstheme="minorHAnsi"/>
          <w:i/>
          <w:sz w:val="22"/>
          <w:szCs w:val="22"/>
        </w:rPr>
        <w:t>(wskazać zakres)</w:t>
      </w:r>
      <w:r w:rsidRPr="003F6981">
        <w:rPr>
          <w:rFonts w:asciiTheme="minorHAnsi" w:hAnsiTheme="minorHAnsi" w:cstheme="minorHAnsi"/>
          <w:sz w:val="22"/>
          <w:szCs w:val="22"/>
        </w:rPr>
        <w:t xml:space="preserve"> w ramach realizacji zamówienia:</w:t>
      </w:r>
    </w:p>
    <w:p w:rsidR="009D517D" w:rsidRPr="003F6981" w:rsidRDefault="009D517D" w:rsidP="009D517D">
      <w:pPr>
        <w:numPr>
          <w:ilvl w:val="2"/>
          <w:numId w:val="12"/>
        </w:numPr>
        <w:tabs>
          <w:tab w:val="num" w:pos="426"/>
        </w:tabs>
        <w:ind w:left="426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………………………………………….………………..</w:t>
      </w:r>
    </w:p>
    <w:p w:rsidR="009D517D" w:rsidRPr="003F6981" w:rsidRDefault="009D517D" w:rsidP="009D517D">
      <w:pPr>
        <w:numPr>
          <w:ilvl w:val="2"/>
          <w:numId w:val="12"/>
        </w:numPr>
        <w:tabs>
          <w:tab w:val="num" w:pos="426"/>
        </w:tabs>
        <w:ind w:left="426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…………………………………………………………...</w:t>
      </w:r>
    </w:p>
    <w:p w:rsidR="009D517D" w:rsidRPr="003F6981" w:rsidRDefault="009D517D" w:rsidP="009D517D">
      <w:pPr>
        <w:numPr>
          <w:ilvl w:val="2"/>
          <w:numId w:val="12"/>
        </w:numPr>
        <w:tabs>
          <w:tab w:val="num" w:pos="426"/>
        </w:tabs>
        <w:ind w:left="426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……………………………………………….…………..</w:t>
      </w:r>
    </w:p>
    <w:p w:rsidR="009D517D" w:rsidRPr="003F6981" w:rsidRDefault="009D517D" w:rsidP="009D517D">
      <w:pPr>
        <w:numPr>
          <w:ilvl w:val="1"/>
          <w:numId w:val="13"/>
        </w:numPr>
        <w:tabs>
          <w:tab w:val="clear" w:pos="1440"/>
          <w:tab w:val="num" w:pos="426"/>
        </w:tabs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Wykonawca ……………………………………………………………….……. (</w:t>
      </w:r>
      <w:r w:rsidRPr="003F6981">
        <w:rPr>
          <w:rFonts w:asciiTheme="minorHAnsi" w:hAnsiTheme="minorHAnsi" w:cstheme="minorHAnsi"/>
          <w:i/>
          <w:sz w:val="22"/>
          <w:szCs w:val="22"/>
        </w:rPr>
        <w:t>wskazać nazwę wykonawcy lub wykonawców w ramach konsorcjum/ spółki cywilnej, składający ofertę</w:t>
      </w:r>
      <w:r w:rsidRPr="003F6981">
        <w:rPr>
          <w:rFonts w:asciiTheme="minorHAnsi" w:hAnsiTheme="minorHAnsi" w:cstheme="minorHAnsi"/>
          <w:sz w:val="22"/>
          <w:szCs w:val="22"/>
        </w:rPr>
        <w:t xml:space="preserve">) wykona następujące roboty budowlane/dostawy/usługi </w:t>
      </w:r>
      <w:r w:rsidRPr="003F6981">
        <w:rPr>
          <w:rFonts w:asciiTheme="minorHAnsi" w:hAnsiTheme="minorHAnsi" w:cstheme="minorHAnsi"/>
          <w:i/>
          <w:sz w:val="22"/>
          <w:szCs w:val="22"/>
        </w:rPr>
        <w:t>(wskazać zakres)</w:t>
      </w:r>
      <w:r w:rsidRPr="003F6981">
        <w:rPr>
          <w:rFonts w:asciiTheme="minorHAnsi" w:hAnsiTheme="minorHAnsi" w:cstheme="minorHAnsi"/>
          <w:sz w:val="22"/>
          <w:szCs w:val="22"/>
        </w:rPr>
        <w:t xml:space="preserve"> w ramach realizacji zamówienia:</w:t>
      </w:r>
    </w:p>
    <w:p w:rsidR="009D517D" w:rsidRPr="003F6981" w:rsidRDefault="009D517D" w:rsidP="009D517D">
      <w:pPr>
        <w:numPr>
          <w:ilvl w:val="2"/>
          <w:numId w:val="14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…………………………………………………….……..</w:t>
      </w:r>
    </w:p>
    <w:p w:rsidR="009D517D" w:rsidRPr="003F6981" w:rsidRDefault="009D517D" w:rsidP="009D517D">
      <w:pPr>
        <w:numPr>
          <w:ilvl w:val="2"/>
          <w:numId w:val="14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…………………………………………………………...</w:t>
      </w:r>
    </w:p>
    <w:p w:rsidR="009D517D" w:rsidRPr="003F6981" w:rsidRDefault="009D517D" w:rsidP="009D517D">
      <w:pPr>
        <w:numPr>
          <w:ilvl w:val="2"/>
          <w:numId w:val="14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981">
        <w:rPr>
          <w:rFonts w:asciiTheme="minorHAnsi" w:hAnsiTheme="minorHAnsi" w:cstheme="minorHAnsi"/>
          <w:sz w:val="22"/>
          <w:szCs w:val="22"/>
        </w:rPr>
        <w:t>……………………………………………….…………..</w:t>
      </w:r>
    </w:p>
    <w:p w:rsidR="009D517D" w:rsidRPr="003F6981" w:rsidRDefault="009D517D" w:rsidP="009D517D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D517D" w:rsidRPr="003F6981" w:rsidRDefault="009D517D" w:rsidP="009D517D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305" w:type="pct"/>
        <w:jc w:val="center"/>
        <w:tblLook w:val="01E0"/>
      </w:tblPr>
      <w:tblGrid>
        <w:gridCol w:w="3368"/>
        <w:gridCol w:w="566"/>
        <w:gridCol w:w="5352"/>
        <w:gridCol w:w="566"/>
      </w:tblGrid>
      <w:tr w:rsidR="009D517D" w:rsidRPr="003F6981" w:rsidTr="009746A6">
        <w:trPr>
          <w:gridAfter w:val="1"/>
          <w:wAfter w:w="288" w:type="pct"/>
          <w:jc w:val="center"/>
        </w:trPr>
        <w:tc>
          <w:tcPr>
            <w:tcW w:w="1710" w:type="pct"/>
            <w:vAlign w:val="center"/>
          </w:tcPr>
          <w:p w:rsidR="009D517D" w:rsidRPr="003F6981" w:rsidRDefault="009D517D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</w:p>
        </w:tc>
        <w:tc>
          <w:tcPr>
            <w:tcW w:w="3003" w:type="pct"/>
            <w:gridSpan w:val="2"/>
            <w:vAlign w:val="center"/>
          </w:tcPr>
          <w:p w:rsidR="009D517D" w:rsidRPr="003F6981" w:rsidRDefault="009D517D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…………………………………………………………………….…..</w:t>
            </w:r>
          </w:p>
        </w:tc>
      </w:tr>
      <w:tr w:rsidR="009D517D" w:rsidRPr="003F6981" w:rsidTr="009746A6">
        <w:trPr>
          <w:jc w:val="center"/>
        </w:trPr>
        <w:tc>
          <w:tcPr>
            <w:tcW w:w="1997" w:type="pct"/>
            <w:gridSpan w:val="2"/>
            <w:vAlign w:val="center"/>
          </w:tcPr>
          <w:p w:rsidR="009D517D" w:rsidRPr="003F6981" w:rsidRDefault="009D517D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003" w:type="pct"/>
            <w:gridSpan w:val="2"/>
            <w:vAlign w:val="center"/>
          </w:tcPr>
          <w:p w:rsidR="009D517D" w:rsidRPr="003F6981" w:rsidRDefault="009D517D" w:rsidP="009746A6">
            <w:pPr>
              <w:ind w:left="7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) do podpisania niniejszej oferty w imieniu Wykonawcy(ów).</w:t>
            </w:r>
          </w:p>
          <w:p w:rsidR="009D517D" w:rsidRPr="003F6981" w:rsidRDefault="009D517D" w:rsidP="009746A6">
            <w:pPr>
              <w:ind w:left="7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Oferta w postaci elektronicznej winna być  podpisana kwalifikowanym podpisem elektronicznym</w:t>
            </w:r>
          </w:p>
          <w:p w:rsidR="009D517D" w:rsidRPr="003F6981" w:rsidRDefault="009D517D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lub podpisem zaufanym  lub podpisem osobistym.</w:t>
            </w:r>
          </w:p>
        </w:tc>
      </w:tr>
    </w:tbl>
    <w:p w:rsidR="009D517D" w:rsidRPr="003F6981" w:rsidRDefault="009D517D" w:rsidP="009D517D">
      <w:pPr>
        <w:pStyle w:val="Default"/>
        <w:widowControl w:val="0"/>
        <w:spacing w:after="120"/>
        <w:jc w:val="center"/>
        <w:rPr>
          <w:rFonts w:asciiTheme="minorHAnsi" w:hAnsiTheme="minorHAnsi" w:cstheme="minorHAnsi"/>
          <w:b/>
          <w:bCs/>
        </w:rPr>
      </w:pPr>
    </w:p>
    <w:p w:rsidR="002430A8" w:rsidRPr="003F6981" w:rsidRDefault="002430A8" w:rsidP="002430A8">
      <w:pPr>
        <w:rPr>
          <w:rFonts w:asciiTheme="minorHAnsi" w:hAnsiTheme="minorHAnsi" w:cstheme="minorHAnsi"/>
        </w:rPr>
      </w:pPr>
    </w:p>
    <w:p w:rsidR="002430A8" w:rsidRDefault="002430A8" w:rsidP="00A81D37">
      <w:pPr>
        <w:rPr>
          <w:rFonts w:asciiTheme="minorHAnsi" w:hAnsiTheme="minorHAnsi" w:cstheme="minorHAnsi"/>
          <w:sz w:val="22"/>
          <w:szCs w:val="22"/>
        </w:rPr>
      </w:pPr>
    </w:p>
    <w:p w:rsidR="006A6E0E" w:rsidRDefault="006A6E0E" w:rsidP="006A6E0E">
      <w:pPr>
        <w:keepNext/>
        <w:widowControl w:val="0"/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Nr postępowania: 15/2025</w:t>
      </w:r>
    </w:p>
    <w:p w:rsidR="00ED3C16" w:rsidRDefault="00ED3C16" w:rsidP="006A6E0E">
      <w:pPr>
        <w:keepNext/>
        <w:widowControl w:val="0"/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9</w:t>
      </w:r>
      <w:r w:rsidRPr="003F6981">
        <w:rPr>
          <w:rFonts w:asciiTheme="minorHAnsi" w:hAnsiTheme="minorHAnsi" w:cstheme="minorHAnsi"/>
          <w:b/>
        </w:rPr>
        <w:t xml:space="preserve">a do </w:t>
      </w:r>
      <w:r w:rsidRPr="003F6981">
        <w:rPr>
          <w:rFonts w:asciiTheme="minorHAnsi" w:hAnsiTheme="minorHAnsi" w:cstheme="minorHAnsi"/>
        </w:rPr>
        <w:t>SWZ</w:t>
      </w:r>
      <w:r w:rsidRPr="003F6981">
        <w:rPr>
          <w:rFonts w:asciiTheme="minorHAnsi" w:hAnsiTheme="minorHAnsi" w:cstheme="minorHAnsi"/>
          <w:b/>
        </w:rPr>
        <w:t xml:space="preserve"> (składają wszyscy Wykonawcy)</w:t>
      </w:r>
    </w:p>
    <w:p w:rsidR="00ED3C16" w:rsidRPr="003F6981" w:rsidRDefault="00ED3C16" w:rsidP="00ED3C16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32"/>
        </w:rPr>
      </w:pPr>
      <w:r w:rsidRPr="003F6981">
        <w:rPr>
          <w:rFonts w:asciiTheme="minorHAnsi" w:hAnsiTheme="minorHAnsi" w:cstheme="minorHAnsi"/>
          <w:b/>
          <w:sz w:val="32"/>
        </w:rPr>
        <w:t xml:space="preserve">Oświadczenie Wykonawcy </w:t>
      </w:r>
    </w:p>
    <w:p w:rsidR="00ED3C16" w:rsidRDefault="00ED3C16" w:rsidP="00ED3C16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 aktualności informacji zawartych w oświadczeniu, o którym mowa w art. 125 ust. 1 </w:t>
      </w:r>
    </w:p>
    <w:p w:rsidR="00ED3C16" w:rsidRPr="003F6981" w:rsidRDefault="00ED3C16" w:rsidP="00ED3C16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F6981">
        <w:rPr>
          <w:rFonts w:asciiTheme="minorHAnsi" w:hAnsiTheme="minorHAnsi" w:cstheme="minorHAnsi"/>
          <w:b/>
          <w:sz w:val="22"/>
          <w:szCs w:val="22"/>
        </w:rPr>
        <w:t>ustawy z dnia 11 września 2019 r.</w:t>
      </w:r>
      <w:r w:rsidRPr="00A77A5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6981">
        <w:rPr>
          <w:rFonts w:asciiTheme="minorHAnsi" w:hAnsiTheme="minorHAnsi" w:cstheme="minorHAnsi"/>
          <w:b/>
          <w:sz w:val="22"/>
          <w:szCs w:val="22"/>
        </w:rPr>
        <w:t>Prawo zamówień publicznych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6981">
        <w:rPr>
          <w:rFonts w:asciiTheme="minorHAnsi" w:hAnsiTheme="minorHAnsi" w:cstheme="minorHAnsi"/>
          <w:b/>
          <w:sz w:val="22"/>
          <w:szCs w:val="22"/>
        </w:rPr>
        <w:br/>
      </w:r>
      <w:r w:rsidRPr="003F6981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ED3C16" w:rsidRPr="00ED3C16" w:rsidRDefault="00ED3C16" w:rsidP="00ED3C16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ind w:left="357" w:right="4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D3C16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ED3C16" w:rsidRPr="00ED3C16" w:rsidRDefault="00ED3C16" w:rsidP="00ED3C16">
      <w:pPr>
        <w:keepNext/>
        <w:widowControl w:val="0"/>
        <w:ind w:left="35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D3C16">
        <w:rPr>
          <w:rFonts w:asciiTheme="minorHAnsi" w:hAnsiTheme="minorHAnsi" w:cstheme="minorHAnsi"/>
          <w:b/>
          <w:color w:val="000000"/>
          <w:sz w:val="22"/>
          <w:szCs w:val="22"/>
        </w:rPr>
        <w:t>Centrum  Administracji Pieczy Zastępczej</w:t>
      </w:r>
    </w:p>
    <w:p w:rsidR="00ED3C16" w:rsidRPr="00ED3C16" w:rsidRDefault="00ED3C16" w:rsidP="00ED3C16">
      <w:pPr>
        <w:keepNext/>
        <w:widowControl w:val="0"/>
        <w:ind w:left="35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D3C16">
        <w:rPr>
          <w:rFonts w:asciiTheme="minorHAnsi" w:hAnsiTheme="minorHAnsi" w:cstheme="minorHAnsi"/>
          <w:b/>
          <w:color w:val="000000"/>
          <w:sz w:val="22"/>
          <w:szCs w:val="22"/>
        </w:rPr>
        <w:t>90-159 Łódź , ul. Małachowskiego 74</w:t>
      </w:r>
    </w:p>
    <w:p w:rsidR="00ED3C16" w:rsidRPr="00ED3C16" w:rsidRDefault="00ED3C16" w:rsidP="00ED3C16">
      <w:pPr>
        <w:keepNext/>
        <w:keepLines/>
        <w:widowControl w:val="0"/>
        <w:numPr>
          <w:ilvl w:val="0"/>
          <w:numId w:val="18"/>
        </w:numPr>
        <w:ind w:left="357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ED3C16">
        <w:rPr>
          <w:rFonts w:asciiTheme="minorHAnsi" w:eastAsia="Calibri" w:hAnsiTheme="minorHAnsi" w:cstheme="minorHAnsi"/>
          <w:b/>
          <w:sz w:val="22"/>
          <w:szCs w:val="22"/>
        </w:rPr>
        <w:t>WYKONAWCA:</w:t>
      </w:r>
    </w:p>
    <w:p w:rsidR="00ED3C16" w:rsidRPr="00ED3C16" w:rsidRDefault="00ED3C16" w:rsidP="00ED3C16">
      <w:pPr>
        <w:keepNext/>
        <w:widowControl w:val="0"/>
        <w:ind w:left="35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D3C1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434"/>
        <w:gridCol w:w="2977"/>
        <w:gridCol w:w="2268"/>
      </w:tblGrid>
      <w:tr w:rsidR="00ED3C16" w:rsidRPr="003F6981" w:rsidTr="009746A6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Adres(y) </w:t>
            </w:r>
            <w:r w:rsidRPr="003F6981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</w:rPr>
              <w:t>W</w:t>
            </w: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</w:tr>
      <w:tr w:rsidR="00ED3C16" w:rsidRPr="003F6981" w:rsidTr="009746A6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ED3C16" w:rsidRPr="003F6981" w:rsidRDefault="00ED3C16" w:rsidP="009746A6">
            <w:pPr>
              <w:keepNext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ED3C16" w:rsidRPr="003F6981" w:rsidRDefault="00ED3C16" w:rsidP="009746A6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ED3C16" w:rsidRPr="003F6981" w:rsidRDefault="00ED3C16" w:rsidP="009746A6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ED3C16" w:rsidRPr="003F6981" w:rsidRDefault="00ED3C16" w:rsidP="009746A6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:rsidR="00ED3C16" w:rsidRPr="00934628" w:rsidRDefault="00ED3C16" w:rsidP="00ED3C16">
      <w:pPr>
        <w:keepNext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Przystępując do postępowania </w:t>
      </w:r>
      <w:r w:rsidRPr="003F6981">
        <w:rPr>
          <w:rFonts w:asciiTheme="minorHAnsi" w:hAnsiTheme="minorHAnsi" w:cstheme="minorHAnsi"/>
          <w:sz w:val="22"/>
          <w:szCs w:val="22"/>
        </w:rPr>
        <w:t xml:space="preserve">o udzielenie zamówienia </w:t>
      </w:r>
      <w:r w:rsidRPr="006A6E0E">
        <w:rPr>
          <w:rFonts w:asciiTheme="minorHAnsi" w:hAnsiTheme="minorHAnsi" w:cstheme="minorHAnsi"/>
          <w:sz w:val="22"/>
          <w:szCs w:val="22"/>
        </w:rPr>
        <w:t>publicznego, pn.</w:t>
      </w:r>
      <w:r w:rsidRPr="006A6E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zorganizowanie </w:t>
      </w:r>
      <w:r w:rsid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w  okresie 31.01.2026r. – 15.02.2026r. półkolonii zimowych dla 150 dzieci, uczestników projektu „</w:t>
      </w:r>
      <w:proofErr w:type="spellStart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Разом</w:t>
      </w:r>
      <w:proofErr w:type="spellEnd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wsparcie integracji obywateli państw trzecich”</w:t>
      </w:r>
      <w:r w:rsidR="009E7390" w:rsidRPr="006A6E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A6E0E">
        <w:rPr>
          <w:rFonts w:asciiTheme="minorHAnsi" w:hAnsiTheme="minorHAnsi" w:cstheme="minorHAnsi"/>
          <w:sz w:val="22"/>
          <w:szCs w:val="22"/>
        </w:rPr>
        <w:t>–</w:t>
      </w:r>
      <w:r w:rsidRPr="003F69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6981">
        <w:rPr>
          <w:rFonts w:asciiTheme="minorHAnsi" w:hAnsiTheme="minorHAnsi" w:cstheme="minorHAnsi"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/my, że informacje zawarte </w:t>
      </w:r>
      <w:r w:rsidR="006A6E0E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w oświadczeniu, o którym mowa w art. 125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 zakresie podstaw </w:t>
      </w:r>
      <w:r w:rsidRPr="00934628">
        <w:rPr>
          <w:rFonts w:ascii="Calibri" w:hAnsi="Calibri" w:cs="Calibri"/>
          <w:sz w:val="22"/>
          <w:szCs w:val="22"/>
        </w:rPr>
        <w:t xml:space="preserve">wykluczenia </w:t>
      </w:r>
      <w:r w:rsidR="006A6E0E">
        <w:rPr>
          <w:rFonts w:ascii="Calibri" w:hAnsi="Calibri" w:cs="Calibri"/>
          <w:sz w:val="22"/>
          <w:szCs w:val="22"/>
        </w:rPr>
        <w:br/>
      </w:r>
      <w:r w:rsidRPr="00934628">
        <w:rPr>
          <w:rFonts w:ascii="Calibri" w:hAnsi="Calibri" w:cs="Calibri"/>
          <w:sz w:val="22"/>
          <w:szCs w:val="22"/>
        </w:rPr>
        <w:t>z postępowania wskazanych przez Zamawiającego, o którym mowa w:</w:t>
      </w:r>
    </w:p>
    <w:p w:rsidR="00ED3C16" w:rsidRPr="00934628" w:rsidRDefault="001271E6" w:rsidP="00ED3C16">
      <w:pPr>
        <w:widowControl w:val="0"/>
        <w:numPr>
          <w:ilvl w:val="4"/>
          <w:numId w:val="1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hyperlink r:id="rId11" w:anchor="/document/17337528?unitId=art(108)ust(1)pkt(3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3</w:t>
        </w:r>
      </w:hyperlink>
      <w:r w:rsidR="00ED3C16" w:rsidRPr="00934628">
        <w:rPr>
          <w:rFonts w:ascii="Calibri" w:hAnsi="Calibri" w:cs="Calibri"/>
          <w:color w:val="000000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color w:val="000000"/>
          <w:sz w:val="22"/>
          <w:szCs w:val="22"/>
        </w:rPr>
        <w:t>, dotyczących wydania prawomocnego wyroku sądu lub ostatecznej decyzji administracyjnej o zaleganiu z uiszczeniem podatków, opłat lub składek na ubezpieczenie społeczne lub zdrowotne,</w:t>
      </w:r>
    </w:p>
    <w:p w:rsidR="00ED3C16" w:rsidRPr="00934628" w:rsidRDefault="001271E6" w:rsidP="00ED3C16">
      <w:pPr>
        <w:widowControl w:val="0"/>
        <w:numPr>
          <w:ilvl w:val="4"/>
          <w:numId w:val="15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2" w:anchor="/document/17337528?unitId=art(108)ust(1)pkt(4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4</w:t>
        </w:r>
      </w:hyperlink>
      <w:r w:rsidR="00ED3C16" w:rsidRPr="00934628">
        <w:rPr>
          <w:rFonts w:ascii="Calibri" w:hAnsi="Calibri" w:cs="Calibri"/>
          <w:color w:val="000000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color w:val="000000"/>
          <w:sz w:val="22"/>
          <w:szCs w:val="22"/>
        </w:rPr>
        <w:t>, dotyczących orzeczenia zakazu ubiegania się o zamówienie publiczne tytułem środka zapobiegawczego,</w:t>
      </w:r>
    </w:p>
    <w:p w:rsidR="00ED3C16" w:rsidRDefault="001271E6" w:rsidP="00ED3C16">
      <w:pPr>
        <w:widowControl w:val="0"/>
        <w:numPr>
          <w:ilvl w:val="4"/>
          <w:numId w:val="15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3" w:anchor="/document/17337528?unitId=art(108)ust(1)pkt(5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5</w:t>
        </w:r>
      </w:hyperlink>
      <w:r w:rsidR="00ED3C16" w:rsidRPr="00934628">
        <w:rPr>
          <w:rFonts w:ascii="Calibri" w:hAnsi="Calibri" w:cs="Calibri"/>
          <w:color w:val="000000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color w:val="000000"/>
          <w:sz w:val="22"/>
          <w:szCs w:val="22"/>
        </w:rPr>
        <w:t>, dotyczących zawarcia z innymi Wykonawcami porozumienia mającego na celu zakłócenie konkurencji,</w:t>
      </w:r>
    </w:p>
    <w:p w:rsidR="00ED3C16" w:rsidRPr="00934628" w:rsidRDefault="001271E6" w:rsidP="00ED3C16">
      <w:pPr>
        <w:widowControl w:val="0"/>
        <w:numPr>
          <w:ilvl w:val="4"/>
          <w:numId w:val="15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hyperlink r:id="rId14" w:anchor="/document/17337528?unitId=art(108)ust(1)pkt(6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6</w:t>
        </w:r>
      </w:hyperlink>
      <w:r w:rsidR="00ED3C16" w:rsidRPr="00934628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sz w:val="22"/>
          <w:szCs w:val="22"/>
        </w:rPr>
        <w:t>, dotyczących zakłócenia konkurencji wynikającego z wcześniejszego zaangażowania Wykonawcy lub podmiotu, który należy z Wykonawcą do tej samej grupy kapitałowej, w przygotowanie postępowania o udzielenie zamówienia,</w:t>
      </w:r>
    </w:p>
    <w:p w:rsidR="00ED3C16" w:rsidRPr="003B3337" w:rsidRDefault="00ED3C16" w:rsidP="00ED3C16">
      <w:pPr>
        <w:numPr>
          <w:ilvl w:val="4"/>
          <w:numId w:val="15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34628">
        <w:rPr>
          <w:rFonts w:ascii="Calibri" w:hAnsi="Calibri" w:cs="Calibri"/>
          <w:bCs/>
          <w:iCs/>
          <w:sz w:val="22"/>
          <w:szCs w:val="22"/>
          <w:u w:val="single"/>
        </w:rPr>
        <w:t>art. 7 ust. 1</w:t>
      </w:r>
      <w:r w:rsidRPr="00934628">
        <w:rPr>
          <w:rFonts w:ascii="Calibri" w:hAnsi="Calibri" w:cs="Calibri"/>
          <w:bCs/>
          <w:iCs/>
          <w:sz w:val="22"/>
          <w:szCs w:val="22"/>
        </w:rPr>
        <w:t xml:space="preserve"> ustawy o szczególnych rozwiązaniach w zakresie przeciwdziałania wspieraniu agresji na Ukrainę oraz służących ochronie bezpieczeństwa narodowego</w:t>
      </w:r>
      <w:r>
        <w:rPr>
          <w:rFonts w:ascii="Calibri" w:hAnsi="Calibri" w:cs="Calibri"/>
          <w:bCs/>
          <w:iCs/>
          <w:sz w:val="22"/>
          <w:szCs w:val="22"/>
        </w:rPr>
        <w:t>.</w:t>
      </w:r>
    </w:p>
    <w:p w:rsidR="003B3337" w:rsidRDefault="003B3337" w:rsidP="003B3337">
      <w:pPr>
        <w:suppressAutoHyphens/>
        <w:overflowPunct w:val="0"/>
        <w:autoSpaceDE w:val="0"/>
        <w:ind w:left="284"/>
        <w:jc w:val="both"/>
        <w:textAlignment w:val="baseline"/>
        <w:rPr>
          <w:rFonts w:ascii="Calibri" w:hAnsi="Calibri" w:cs="Calibri"/>
          <w:b/>
          <w:iCs/>
          <w:sz w:val="22"/>
          <w:szCs w:val="22"/>
        </w:rPr>
      </w:pPr>
      <w:r w:rsidRPr="003B3337">
        <w:rPr>
          <w:rFonts w:ascii="Calibri" w:hAnsi="Calibri" w:cs="Calibri"/>
          <w:b/>
          <w:iCs/>
          <w:sz w:val="22"/>
          <w:szCs w:val="22"/>
        </w:rPr>
        <w:t>są nadal aktualne.</w:t>
      </w:r>
    </w:p>
    <w:p w:rsidR="003B3337" w:rsidRPr="003B3337" w:rsidRDefault="003B3337" w:rsidP="003B3337">
      <w:pPr>
        <w:suppressAutoHyphens/>
        <w:overflowPunct w:val="0"/>
        <w:autoSpaceDE w:val="0"/>
        <w:ind w:left="284"/>
        <w:jc w:val="both"/>
        <w:textAlignment w:val="baseline"/>
        <w:rPr>
          <w:rFonts w:ascii="Calibri" w:hAnsi="Calibri" w:cs="Calibri"/>
          <w:b/>
          <w:sz w:val="22"/>
          <w:szCs w:val="22"/>
        </w:rPr>
      </w:pPr>
    </w:p>
    <w:tbl>
      <w:tblPr>
        <w:tblW w:w="5000" w:type="pct"/>
        <w:jc w:val="center"/>
        <w:tblLook w:val="01E0"/>
      </w:tblPr>
      <w:tblGrid>
        <w:gridCol w:w="3369"/>
        <w:gridCol w:w="5917"/>
      </w:tblGrid>
      <w:tr w:rsidR="00ED3C16" w:rsidRPr="003F6981" w:rsidTr="009746A6">
        <w:trPr>
          <w:jc w:val="center"/>
        </w:trPr>
        <w:tc>
          <w:tcPr>
            <w:tcW w:w="1814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86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ED3C16" w:rsidRPr="003F6981" w:rsidTr="009746A6">
        <w:trPr>
          <w:trHeight w:val="855"/>
          <w:jc w:val="center"/>
        </w:trPr>
        <w:tc>
          <w:tcPr>
            <w:tcW w:w="1814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) do podpisania niniejszej oferty w imieniu Wykonawcy(ów). </w:t>
            </w:r>
          </w:p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Oferta w postaci elektronicznej winna być podpisana w formie kwalifikowanego podpisu elektronicznego lub w postaci podpisu zaufanego lub w postaci podpisu osobistego.</w:t>
            </w:r>
          </w:p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D3C16" w:rsidRPr="003F6981" w:rsidRDefault="00ED3C16" w:rsidP="00ED3C16">
      <w:pPr>
        <w:keepNext/>
        <w:ind w:left="284"/>
        <w:jc w:val="both"/>
        <w:rPr>
          <w:rFonts w:asciiTheme="minorHAnsi" w:hAnsiTheme="minorHAnsi" w:cstheme="minorHAnsi"/>
          <w:b/>
          <w:sz w:val="36"/>
          <w:szCs w:val="36"/>
        </w:rPr>
      </w:pPr>
    </w:p>
    <w:p w:rsidR="00ED3C16" w:rsidRPr="003F6981" w:rsidRDefault="00ED3C16" w:rsidP="00ED3C16">
      <w:pPr>
        <w:keepNext/>
        <w:widowControl w:val="0"/>
        <w:autoSpaceDE w:val="0"/>
        <w:autoSpaceDN w:val="0"/>
        <w:adjustRightInd w:val="0"/>
        <w:spacing w:before="240" w:after="120"/>
        <w:ind w:right="45"/>
        <w:jc w:val="both"/>
        <w:rPr>
          <w:rFonts w:asciiTheme="minorHAnsi" w:hAnsiTheme="minorHAnsi" w:cstheme="minorHAnsi"/>
          <w:b/>
        </w:rPr>
      </w:pPr>
    </w:p>
    <w:p w:rsidR="00ED3C16" w:rsidRDefault="00ED3C16" w:rsidP="00ED3C16">
      <w:pPr>
        <w:rPr>
          <w:rFonts w:asciiTheme="minorHAnsi" w:hAnsiTheme="minorHAnsi" w:cstheme="minorHAnsi"/>
          <w:sz w:val="22"/>
          <w:szCs w:val="22"/>
        </w:rPr>
      </w:pPr>
    </w:p>
    <w:p w:rsidR="006A6E0E" w:rsidRDefault="006A6E0E" w:rsidP="006A6E0E">
      <w:pPr>
        <w:keepNext/>
        <w:widowControl w:val="0"/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Nr postępowania: 15/2025</w:t>
      </w:r>
    </w:p>
    <w:p w:rsidR="00ED3C16" w:rsidRDefault="00ED3C16" w:rsidP="006A6E0E">
      <w:pPr>
        <w:keepNext/>
        <w:widowControl w:val="0"/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 xml:space="preserve">Załącznik nr </w:t>
      </w:r>
      <w:r w:rsidR="006E5EC7">
        <w:rPr>
          <w:rFonts w:asciiTheme="minorHAnsi" w:hAnsiTheme="minorHAnsi" w:cstheme="minorHAnsi"/>
          <w:b/>
        </w:rPr>
        <w:t>9</w:t>
      </w:r>
      <w:r>
        <w:rPr>
          <w:rFonts w:asciiTheme="minorHAnsi" w:hAnsiTheme="minorHAnsi" w:cstheme="minorHAnsi"/>
          <w:b/>
        </w:rPr>
        <w:t>b</w:t>
      </w:r>
      <w:r w:rsidRPr="003F6981">
        <w:rPr>
          <w:rFonts w:asciiTheme="minorHAnsi" w:hAnsiTheme="minorHAnsi" w:cstheme="minorHAnsi"/>
          <w:b/>
        </w:rPr>
        <w:t xml:space="preserve"> do </w:t>
      </w:r>
      <w:r w:rsidRPr="003F6981">
        <w:rPr>
          <w:rFonts w:asciiTheme="minorHAnsi" w:hAnsiTheme="minorHAnsi" w:cstheme="minorHAnsi"/>
        </w:rPr>
        <w:t>SWZ</w:t>
      </w:r>
      <w:r w:rsidRPr="003F6981">
        <w:rPr>
          <w:rFonts w:asciiTheme="minorHAnsi" w:hAnsiTheme="minorHAnsi" w:cstheme="minorHAnsi"/>
          <w:b/>
        </w:rPr>
        <w:t xml:space="preserve"> (składają </w:t>
      </w:r>
      <w:r>
        <w:rPr>
          <w:rFonts w:asciiTheme="minorHAnsi" w:hAnsiTheme="minorHAnsi" w:cstheme="minorHAnsi"/>
          <w:b/>
        </w:rPr>
        <w:t>Podmioty na zasoby, których powołuje się Wykonawca</w:t>
      </w:r>
      <w:r w:rsidRPr="003F6981">
        <w:rPr>
          <w:rFonts w:asciiTheme="minorHAnsi" w:hAnsiTheme="minorHAnsi" w:cstheme="minorHAnsi"/>
          <w:b/>
        </w:rPr>
        <w:t>)</w:t>
      </w:r>
    </w:p>
    <w:p w:rsidR="00ED3C16" w:rsidRPr="003F6981" w:rsidRDefault="00ED3C16" w:rsidP="00ED3C16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16AE0">
        <w:rPr>
          <w:rFonts w:asciiTheme="minorHAnsi" w:hAnsiTheme="minorHAnsi" w:cstheme="minorHAnsi"/>
          <w:b/>
        </w:rPr>
        <w:t xml:space="preserve">Oświadczenie o aktualności informacji zawartych w oświadczeniu, o którym mowa </w:t>
      </w:r>
      <w:r>
        <w:rPr>
          <w:rFonts w:asciiTheme="minorHAnsi" w:hAnsiTheme="minorHAnsi" w:cstheme="minorHAnsi"/>
          <w:b/>
        </w:rPr>
        <w:br/>
      </w:r>
      <w:r w:rsidRPr="00116AE0">
        <w:rPr>
          <w:rFonts w:asciiTheme="minorHAnsi" w:hAnsiTheme="minorHAnsi" w:cstheme="minorHAnsi"/>
          <w:b/>
        </w:rPr>
        <w:t xml:space="preserve">w art. 125 ust. 1 ustawy z dnia 11 września 2019 r. Prawo zamówień publicznych </w:t>
      </w:r>
      <w:r w:rsidRPr="00116AE0">
        <w:rPr>
          <w:rFonts w:asciiTheme="minorHAnsi" w:hAnsiTheme="minorHAnsi" w:cstheme="minorHAnsi"/>
          <w:b/>
        </w:rPr>
        <w:br/>
      </w:r>
      <w:r w:rsidRPr="00116AE0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:rsidR="00ED3C16" w:rsidRPr="003F6981" w:rsidRDefault="00ED3C16" w:rsidP="006E5EC7">
      <w:pPr>
        <w:keepNext/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120"/>
        <w:ind w:right="45"/>
        <w:jc w:val="both"/>
        <w:rPr>
          <w:rFonts w:asciiTheme="minorHAnsi" w:hAnsiTheme="minorHAnsi" w:cstheme="minorHAnsi"/>
          <w:b/>
        </w:rPr>
      </w:pPr>
      <w:r w:rsidRPr="003F6981">
        <w:rPr>
          <w:rFonts w:asciiTheme="minorHAnsi" w:hAnsiTheme="minorHAnsi" w:cstheme="minorHAnsi"/>
          <w:b/>
        </w:rPr>
        <w:t>ZAMAWIAJĄCY:</w:t>
      </w:r>
    </w:p>
    <w:p w:rsidR="00ED3C16" w:rsidRPr="003F6981" w:rsidRDefault="00ED3C16" w:rsidP="00ED3C16">
      <w:pPr>
        <w:keepNext/>
        <w:widowControl w:val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Centrum  Administracji Pieczy Zastępczej</w:t>
      </w:r>
    </w:p>
    <w:p w:rsidR="00ED3C16" w:rsidRPr="003F6981" w:rsidRDefault="00ED3C16" w:rsidP="00ED3C16">
      <w:pPr>
        <w:keepNext/>
        <w:widowControl w:val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90-159 Łódź</w:t>
      </w:r>
      <w:r w:rsidR="006E5EC7">
        <w:rPr>
          <w:rFonts w:asciiTheme="minorHAnsi" w:hAnsiTheme="minorHAnsi" w:cstheme="minorHAnsi"/>
          <w:b/>
          <w:color w:val="000000"/>
        </w:rPr>
        <w:t xml:space="preserve">, </w:t>
      </w:r>
      <w:r w:rsidRPr="003F6981">
        <w:rPr>
          <w:rFonts w:asciiTheme="minorHAnsi" w:hAnsiTheme="minorHAnsi" w:cstheme="minorHAnsi"/>
          <w:b/>
          <w:color w:val="000000"/>
        </w:rPr>
        <w:t>ul. Małachowskiego 74</w:t>
      </w:r>
    </w:p>
    <w:p w:rsidR="00ED3C16" w:rsidRPr="003F6981" w:rsidRDefault="00ED3C16" w:rsidP="006E5EC7">
      <w:pPr>
        <w:keepNext/>
        <w:keepLines/>
        <w:widowControl w:val="0"/>
        <w:numPr>
          <w:ilvl w:val="0"/>
          <w:numId w:val="19"/>
        </w:numPr>
        <w:spacing w:before="120" w:after="120"/>
        <w:jc w:val="both"/>
        <w:rPr>
          <w:rFonts w:asciiTheme="minorHAnsi" w:eastAsia="Calibri" w:hAnsiTheme="minorHAnsi" w:cstheme="minorHAnsi"/>
          <w:b/>
        </w:rPr>
      </w:pPr>
      <w:r w:rsidRPr="003F6981">
        <w:rPr>
          <w:rFonts w:asciiTheme="minorHAnsi" w:eastAsia="Calibri" w:hAnsiTheme="minorHAnsi" w:cstheme="minorHAnsi"/>
          <w:b/>
        </w:rPr>
        <w:t>WYKONAWCA:</w:t>
      </w:r>
    </w:p>
    <w:p w:rsidR="00ED3C16" w:rsidRPr="003F6981" w:rsidRDefault="00ED3C16" w:rsidP="00ED3C16">
      <w:pPr>
        <w:keepNext/>
        <w:widowControl w:val="0"/>
        <w:spacing w:after="12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F6981">
        <w:rPr>
          <w:rFonts w:asciiTheme="minorHAnsi" w:hAnsiTheme="minorHAnsi" w:cstheme="minorHAnsi"/>
          <w:b/>
          <w:color w:val="000000"/>
        </w:rPr>
        <w:t>Niniejsza oferta zostaje złożona przez</w:t>
      </w:r>
      <w:r w:rsidRPr="003F6981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footnoteReference w:id="5"/>
      </w:r>
      <w:r w:rsidRPr="003F6981">
        <w:rPr>
          <w:rFonts w:asciiTheme="minorHAnsi" w:hAnsiTheme="minorHAnsi" w:cstheme="minorHAnsi"/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434"/>
        <w:gridCol w:w="2977"/>
        <w:gridCol w:w="2268"/>
      </w:tblGrid>
      <w:tr w:rsidR="00ED3C16" w:rsidRPr="003F6981" w:rsidTr="009746A6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Adres(y) </w:t>
            </w:r>
            <w:r w:rsidRPr="003F6981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</w:rPr>
              <w:t>W</w:t>
            </w:r>
            <w:r w:rsidRPr="003F69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D3C16" w:rsidRPr="003F6981" w:rsidRDefault="00ED3C16" w:rsidP="009746A6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F6981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</w:tr>
      <w:tr w:rsidR="00ED3C16" w:rsidRPr="003F6981" w:rsidTr="009746A6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ED3C16" w:rsidRPr="003F6981" w:rsidRDefault="00ED3C16" w:rsidP="009746A6">
            <w:pPr>
              <w:keepNext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ED3C16" w:rsidRPr="003F6981" w:rsidRDefault="00ED3C16" w:rsidP="009746A6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ED3C16" w:rsidRPr="003F6981" w:rsidRDefault="00ED3C16" w:rsidP="009746A6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ED3C16" w:rsidRPr="003F6981" w:rsidRDefault="00ED3C16" w:rsidP="009746A6">
            <w:pPr>
              <w:keepNext/>
              <w:spacing w:after="12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:rsidR="006A6E0E" w:rsidRDefault="006A6E0E" w:rsidP="006A6E0E">
      <w:pPr>
        <w:keepNext/>
        <w:jc w:val="both"/>
        <w:rPr>
          <w:rFonts w:asciiTheme="minorHAnsi" w:hAnsiTheme="minorHAnsi" w:cstheme="minorHAnsi"/>
          <w:sz w:val="22"/>
          <w:szCs w:val="22"/>
        </w:rPr>
      </w:pPr>
    </w:p>
    <w:p w:rsidR="00ED3C16" w:rsidRPr="00934628" w:rsidRDefault="00ED3C16" w:rsidP="006A6E0E">
      <w:pPr>
        <w:keepNext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Przystępując do postępowania </w:t>
      </w:r>
      <w:r w:rsidRPr="003F6981">
        <w:rPr>
          <w:rFonts w:asciiTheme="minorHAnsi" w:hAnsiTheme="minorHAnsi" w:cstheme="minorHAnsi"/>
          <w:sz w:val="22"/>
          <w:szCs w:val="22"/>
        </w:rPr>
        <w:t>o udzielenie zamówienia publicznego</w:t>
      </w:r>
      <w:r w:rsidRPr="006A6E0E">
        <w:rPr>
          <w:rFonts w:asciiTheme="minorHAnsi" w:hAnsiTheme="minorHAnsi" w:cstheme="minorHAnsi"/>
          <w:sz w:val="22"/>
          <w:szCs w:val="22"/>
        </w:rPr>
        <w:t>, pn.</w:t>
      </w:r>
      <w:r w:rsidRPr="006A6E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zorganizowanie w  okresie 31.01.2026r. – 15.02.2026r. półkolonii zimowych dla 150 dzieci, uczestników projektu </w:t>
      </w:r>
      <w:r w:rsid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„</w:t>
      </w:r>
      <w:proofErr w:type="spellStart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>Разом</w:t>
      </w:r>
      <w:proofErr w:type="spellEnd"/>
      <w:r w:rsidR="006A6E0E" w:rsidRPr="006A6E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wsparcie integracji obywateli państw trzecich”</w:t>
      </w:r>
      <w:r w:rsidR="006A6E0E" w:rsidRPr="006A6E0E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A6E0E" w:rsidRPr="00EF1B52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3F69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6981">
        <w:rPr>
          <w:rFonts w:asciiTheme="minorHAnsi" w:hAnsiTheme="minorHAnsi" w:cstheme="minorHAnsi"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/my, że informacje zawarte w oświadczeniu, o którym mowa w art. 125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 zakresie podstaw </w:t>
      </w:r>
      <w:r w:rsidRPr="00934628">
        <w:rPr>
          <w:rFonts w:ascii="Calibri" w:hAnsi="Calibri" w:cs="Calibri"/>
          <w:sz w:val="22"/>
          <w:szCs w:val="22"/>
        </w:rPr>
        <w:t xml:space="preserve">wykluczenia </w:t>
      </w:r>
      <w:r w:rsidR="006A6E0E">
        <w:rPr>
          <w:rFonts w:ascii="Calibri" w:hAnsi="Calibri" w:cs="Calibri"/>
          <w:sz w:val="22"/>
          <w:szCs w:val="22"/>
        </w:rPr>
        <w:br/>
      </w:r>
      <w:r w:rsidRPr="00934628">
        <w:rPr>
          <w:rFonts w:ascii="Calibri" w:hAnsi="Calibri" w:cs="Calibri"/>
          <w:sz w:val="22"/>
          <w:szCs w:val="22"/>
        </w:rPr>
        <w:t>z postępowania wskazanych przez Zamawiającego, o którym mowa w:</w:t>
      </w:r>
    </w:p>
    <w:p w:rsidR="00ED3C16" w:rsidRPr="00934628" w:rsidRDefault="001271E6" w:rsidP="006E5EC7">
      <w:pPr>
        <w:widowControl w:val="0"/>
        <w:numPr>
          <w:ilvl w:val="4"/>
          <w:numId w:val="1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hyperlink r:id="rId15" w:anchor="/document/17337528?unitId=art(108)ust(1)pkt(3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3</w:t>
        </w:r>
      </w:hyperlink>
      <w:r w:rsidR="00ED3C16" w:rsidRPr="00934628">
        <w:rPr>
          <w:rFonts w:ascii="Calibri" w:hAnsi="Calibri" w:cs="Calibri"/>
          <w:color w:val="000000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color w:val="000000"/>
          <w:sz w:val="22"/>
          <w:szCs w:val="22"/>
        </w:rPr>
        <w:t>, dotyczących wydania prawomocnego wyroku sądu lub ostatecznej decyzji administracyjnej o zaleganiu z uiszczeniem podatków, opłat lub składek na ubezpieczenie społeczne lub zdrowotne,</w:t>
      </w:r>
    </w:p>
    <w:p w:rsidR="00ED3C16" w:rsidRPr="00934628" w:rsidRDefault="001271E6" w:rsidP="006E5EC7">
      <w:pPr>
        <w:widowControl w:val="0"/>
        <w:numPr>
          <w:ilvl w:val="4"/>
          <w:numId w:val="17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6" w:anchor="/document/17337528?unitId=art(108)ust(1)pkt(4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4</w:t>
        </w:r>
      </w:hyperlink>
      <w:r w:rsidR="00ED3C16" w:rsidRPr="00934628">
        <w:rPr>
          <w:rFonts w:ascii="Calibri" w:hAnsi="Calibri" w:cs="Calibri"/>
          <w:color w:val="000000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color w:val="000000"/>
          <w:sz w:val="22"/>
          <w:szCs w:val="22"/>
        </w:rPr>
        <w:t>, dotyczących orzeczenia zakazu ubiegania się o zamówienie publiczne tytułem środka zapobiegawczego,</w:t>
      </w:r>
    </w:p>
    <w:p w:rsidR="00ED3C16" w:rsidRDefault="001271E6" w:rsidP="006E5EC7">
      <w:pPr>
        <w:widowControl w:val="0"/>
        <w:numPr>
          <w:ilvl w:val="4"/>
          <w:numId w:val="17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7" w:anchor="/document/17337528?unitId=art(108)ust(1)pkt(5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5</w:t>
        </w:r>
      </w:hyperlink>
      <w:r w:rsidR="00ED3C16" w:rsidRPr="00934628">
        <w:rPr>
          <w:rFonts w:ascii="Calibri" w:hAnsi="Calibri" w:cs="Calibri"/>
          <w:color w:val="000000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color w:val="000000"/>
          <w:sz w:val="22"/>
          <w:szCs w:val="22"/>
        </w:rPr>
        <w:t>, dotyczących zawarcia z innymi Wykonawcami porozumienia mającego na celu zakłócenie konkurencji,</w:t>
      </w:r>
    </w:p>
    <w:p w:rsidR="00ED3C16" w:rsidRPr="00934628" w:rsidRDefault="001271E6" w:rsidP="006E5EC7">
      <w:pPr>
        <w:widowControl w:val="0"/>
        <w:numPr>
          <w:ilvl w:val="4"/>
          <w:numId w:val="17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hyperlink r:id="rId18" w:anchor="/document/17337528?unitId=art(108)ust(1)pkt(6)&amp;cm=DOCUMENT" w:history="1"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art. 108 ust. 1 </w:t>
        </w:r>
        <w:proofErr w:type="spellStart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>pkt</w:t>
        </w:r>
        <w:proofErr w:type="spellEnd"/>
        <w:r w:rsidR="00ED3C16" w:rsidRPr="00934628">
          <w:rPr>
            <w:rFonts w:ascii="Calibri" w:hAnsi="Calibri" w:cs="Calibri"/>
            <w:color w:val="000000"/>
            <w:sz w:val="22"/>
            <w:szCs w:val="22"/>
            <w:u w:val="single"/>
          </w:rPr>
          <w:t xml:space="preserve"> 6</w:t>
        </w:r>
      </w:hyperlink>
      <w:r w:rsidR="00ED3C16" w:rsidRPr="00934628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="00ED3C16" w:rsidRPr="00934628">
        <w:rPr>
          <w:rFonts w:ascii="Calibri" w:hAnsi="Calibri" w:cs="Calibri"/>
          <w:sz w:val="22"/>
          <w:szCs w:val="22"/>
        </w:rPr>
        <w:t>Pzp</w:t>
      </w:r>
      <w:proofErr w:type="spellEnd"/>
      <w:r w:rsidR="00ED3C16" w:rsidRPr="00934628">
        <w:rPr>
          <w:rFonts w:ascii="Calibri" w:hAnsi="Calibri" w:cs="Calibri"/>
          <w:sz w:val="22"/>
          <w:szCs w:val="22"/>
        </w:rPr>
        <w:t>, dotyczących zakłócenia konkurencji wynikającego z wcześniejszego zaangażowania Wykonawcy lub podmiotu, który należy z Wykonawcą do tej samej grupy kapitałowej, w przygotowanie postępowania o udzielenie zamówienia,</w:t>
      </w:r>
    </w:p>
    <w:p w:rsidR="00ED3C16" w:rsidRPr="006E5EC7" w:rsidRDefault="00ED3C16" w:rsidP="006E5EC7">
      <w:pPr>
        <w:numPr>
          <w:ilvl w:val="4"/>
          <w:numId w:val="17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34628">
        <w:rPr>
          <w:rFonts w:ascii="Calibri" w:hAnsi="Calibri" w:cs="Calibri"/>
          <w:bCs/>
          <w:iCs/>
          <w:sz w:val="22"/>
          <w:szCs w:val="22"/>
          <w:u w:val="single"/>
        </w:rPr>
        <w:t>art. 7 ust. 1</w:t>
      </w:r>
      <w:r w:rsidRPr="00934628">
        <w:rPr>
          <w:rFonts w:ascii="Calibri" w:hAnsi="Calibri" w:cs="Calibri"/>
          <w:bCs/>
          <w:iCs/>
          <w:sz w:val="22"/>
          <w:szCs w:val="22"/>
        </w:rPr>
        <w:t xml:space="preserve"> ustawy o szczególnych rozwiązaniach w zakresie przeciwdziałania wspieraniu agresji na Ukrainę oraz służących ochronie bezpieczeństwa narodowego</w:t>
      </w:r>
    </w:p>
    <w:p w:rsidR="006E5EC7" w:rsidRPr="006E5EC7" w:rsidRDefault="006E5EC7" w:rsidP="006E5EC7">
      <w:pPr>
        <w:suppressAutoHyphens/>
        <w:overflowPunct w:val="0"/>
        <w:autoSpaceDE w:val="0"/>
        <w:ind w:left="284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6E5EC7">
        <w:rPr>
          <w:rFonts w:ascii="Calibri" w:hAnsi="Calibri" w:cs="Calibri"/>
          <w:b/>
          <w:iCs/>
          <w:sz w:val="22"/>
          <w:szCs w:val="22"/>
        </w:rPr>
        <w:t>są nadal aktualne.</w:t>
      </w:r>
    </w:p>
    <w:tbl>
      <w:tblPr>
        <w:tblW w:w="5000" w:type="pct"/>
        <w:jc w:val="center"/>
        <w:tblLook w:val="01E0"/>
      </w:tblPr>
      <w:tblGrid>
        <w:gridCol w:w="3369"/>
        <w:gridCol w:w="5917"/>
      </w:tblGrid>
      <w:tr w:rsidR="00ED3C16" w:rsidRPr="003F6981" w:rsidTr="009746A6">
        <w:trPr>
          <w:jc w:val="center"/>
        </w:trPr>
        <w:tc>
          <w:tcPr>
            <w:tcW w:w="1814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  <w:tc>
          <w:tcPr>
            <w:tcW w:w="3186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698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ED3C16" w:rsidRPr="003F6981" w:rsidTr="009746A6">
        <w:trPr>
          <w:trHeight w:val="855"/>
          <w:jc w:val="center"/>
        </w:trPr>
        <w:tc>
          <w:tcPr>
            <w:tcW w:w="1814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Podpis(y) osoby(osób) upoważnionej(</w:t>
            </w:r>
            <w:proofErr w:type="spellStart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proofErr w:type="spellEnd"/>
            <w:r w:rsidRPr="003F6981">
              <w:rPr>
                <w:rFonts w:asciiTheme="minorHAnsi" w:hAnsiTheme="minorHAnsi" w:cstheme="minorHAnsi"/>
                <w:sz w:val="18"/>
                <w:szCs w:val="18"/>
              </w:rPr>
              <w:t xml:space="preserve">) do podpisania niniejszej oferty w imieniu Wykonawcy(ów). </w:t>
            </w:r>
          </w:p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981">
              <w:rPr>
                <w:rFonts w:asciiTheme="minorHAnsi" w:hAnsiTheme="minorHAnsi" w:cstheme="minorHAnsi"/>
                <w:sz w:val="18"/>
                <w:szCs w:val="18"/>
              </w:rPr>
              <w:t>Oferta w postaci elektronicznej winna być podpisana w formie kwalifikowanego podpisu elektronicznego lub w postaci podpisu zaufanego lub w postaci podpisu osobistego.</w:t>
            </w:r>
          </w:p>
          <w:p w:rsidR="00ED3C16" w:rsidRPr="003F6981" w:rsidRDefault="00ED3C16" w:rsidP="009746A6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D3C16" w:rsidRDefault="00ED3C16" w:rsidP="00ED3C16">
      <w:pPr>
        <w:rPr>
          <w:rFonts w:asciiTheme="minorHAnsi" w:hAnsiTheme="minorHAnsi" w:cstheme="minorHAnsi"/>
          <w:sz w:val="22"/>
          <w:szCs w:val="22"/>
        </w:rPr>
      </w:pPr>
    </w:p>
    <w:sectPr w:rsidR="00ED3C16" w:rsidSect="009D517D">
      <w:pgSz w:w="11906" w:h="16838"/>
      <w:pgMar w:top="1956" w:right="1418" w:bottom="992" w:left="1418" w:header="709" w:footer="7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21B7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21B7DB" w16cid:durableId="459705E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433" w:rsidRDefault="000A1433" w:rsidP="000F1DCF">
      <w:r>
        <w:separator/>
      </w:r>
    </w:p>
  </w:endnote>
  <w:endnote w:type="continuationSeparator" w:id="0">
    <w:p w:rsidR="000A1433" w:rsidRDefault="000A1433" w:rsidP="000F1DCF">
      <w:r>
        <w:continuationSeparator/>
      </w:r>
    </w:p>
  </w:endnote>
  <w:endnote w:type="continuationNotice" w:id="1">
    <w:p w:rsidR="000A1433" w:rsidRDefault="000A143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-340936990"/>
      <w:docPartObj>
        <w:docPartGallery w:val="Page Numbers (Bottom of Page)"/>
        <w:docPartUnique/>
      </w:docPartObj>
    </w:sdtPr>
    <w:sdtContent>
      <w:p w:rsidR="00A722FD" w:rsidRPr="00F437B2" w:rsidRDefault="001271E6">
        <w:pPr>
          <w:pStyle w:val="Stopka"/>
          <w:jc w:val="right"/>
          <w:rPr>
            <w:rFonts w:asciiTheme="minorHAnsi" w:hAnsiTheme="minorHAnsi" w:cstheme="minorHAnsi"/>
          </w:rPr>
        </w:pPr>
        <w:r w:rsidRPr="00F437B2">
          <w:rPr>
            <w:rFonts w:asciiTheme="minorHAnsi" w:hAnsiTheme="minorHAnsi" w:cstheme="minorHAnsi"/>
          </w:rPr>
          <w:fldChar w:fldCharType="begin"/>
        </w:r>
        <w:r w:rsidR="00A722FD" w:rsidRPr="00F437B2">
          <w:rPr>
            <w:rFonts w:asciiTheme="minorHAnsi" w:hAnsiTheme="minorHAnsi" w:cstheme="minorHAnsi"/>
          </w:rPr>
          <w:instrText>PAGE   \* MERGEFORMAT</w:instrText>
        </w:r>
        <w:r w:rsidRPr="00F437B2">
          <w:rPr>
            <w:rFonts w:asciiTheme="minorHAnsi" w:hAnsiTheme="minorHAnsi" w:cstheme="minorHAnsi"/>
          </w:rPr>
          <w:fldChar w:fldCharType="separate"/>
        </w:r>
        <w:r w:rsidR="00767B4B">
          <w:rPr>
            <w:rFonts w:asciiTheme="minorHAnsi" w:hAnsiTheme="minorHAnsi" w:cstheme="minorHAnsi"/>
            <w:noProof/>
          </w:rPr>
          <w:t>19</w:t>
        </w:r>
        <w:r w:rsidRPr="00F437B2">
          <w:rPr>
            <w:rFonts w:asciiTheme="minorHAnsi" w:hAnsiTheme="minorHAnsi" w:cstheme="minorHAnsi"/>
          </w:rPr>
          <w:fldChar w:fldCharType="end"/>
        </w:r>
      </w:p>
    </w:sdtContent>
  </w:sdt>
  <w:p w:rsidR="00A722FD" w:rsidRDefault="00A722FD">
    <w:pPr>
      <w:pStyle w:val="Stopka"/>
    </w:pPr>
    <w:r w:rsidRPr="004E7F96">
      <w:rPr>
        <w:noProof/>
        <w:kern w:val="1"/>
        <w:szCs w:val="20"/>
      </w:rPr>
      <w:drawing>
        <wp:inline distT="0" distB="0" distL="0" distR="0">
          <wp:extent cx="5759450" cy="82804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433" w:rsidRDefault="000A1433" w:rsidP="000F1DCF">
      <w:r>
        <w:separator/>
      </w:r>
    </w:p>
  </w:footnote>
  <w:footnote w:type="continuationSeparator" w:id="0">
    <w:p w:rsidR="000A1433" w:rsidRDefault="000A1433" w:rsidP="000F1DCF">
      <w:r>
        <w:continuationSeparator/>
      </w:r>
    </w:p>
  </w:footnote>
  <w:footnote w:type="continuationNotice" w:id="1">
    <w:p w:rsidR="000A1433" w:rsidRDefault="000A1433"/>
  </w:footnote>
  <w:footnote w:id="2">
    <w:p w:rsidR="00A722FD" w:rsidRPr="00E94E05" w:rsidRDefault="00A722FD" w:rsidP="00A81D37">
      <w:pPr>
        <w:pStyle w:val="Tekstprzypisudolnego"/>
      </w:pPr>
    </w:p>
  </w:footnote>
  <w:footnote w:id="3">
    <w:p w:rsidR="00A722FD" w:rsidRPr="00E251CD" w:rsidRDefault="00A722FD" w:rsidP="00EE3A11">
      <w:pPr>
        <w:pStyle w:val="Tekstprzypisudolnego"/>
      </w:pPr>
    </w:p>
  </w:footnote>
  <w:footnote w:id="4">
    <w:p w:rsidR="00A722FD" w:rsidRDefault="00A722FD" w:rsidP="00345235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5">
    <w:p w:rsidR="00A722FD" w:rsidRDefault="00A722FD" w:rsidP="006E5EC7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FD" w:rsidRDefault="00A722FD">
    <w:pPr>
      <w:pStyle w:val="Nagwek"/>
    </w:pPr>
    <w:r w:rsidRPr="00A3451D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69215</wp:posOffset>
          </wp:positionH>
          <wp:positionV relativeFrom="paragraph">
            <wp:posOffset>-217805</wp:posOffset>
          </wp:positionV>
          <wp:extent cx="5764530" cy="747395"/>
          <wp:effectExtent l="1905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F"/>
    <w:multiLevelType w:val="singleLevel"/>
    <w:tmpl w:val="0000000F"/>
    <w:name w:val="WW8Num65"/>
    <w:lvl w:ilvl="0">
      <w:start w:val="3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</w:rPr>
    </w:lvl>
  </w:abstractNum>
  <w:abstractNum w:abstractNumId="3">
    <w:nsid w:val="00000010"/>
    <w:multiLevelType w:val="singleLevel"/>
    <w:tmpl w:val="00000010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14"/>
    <w:multiLevelType w:val="multilevel"/>
    <w:tmpl w:val="00000014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20"/>
    <w:multiLevelType w:val="singleLevel"/>
    <w:tmpl w:val="00000020"/>
    <w:name w:val="WW8Num84"/>
    <w:lvl w:ilvl="0">
      <w:start w:val="1"/>
      <w:numFmt w:val="bullet"/>
      <w:lvlText w:val=""/>
      <w:lvlJc w:val="left"/>
      <w:pPr>
        <w:tabs>
          <w:tab w:val="num" w:pos="0"/>
        </w:tabs>
        <w:ind w:left="850" w:hanging="360"/>
      </w:pPr>
      <w:rPr>
        <w:rFonts w:ascii="Symbol" w:hAnsi="Symbol" w:cs="Symbol" w:hint="default"/>
        <w:color w:val="00000A"/>
        <w:kern w:val="1"/>
        <w:sz w:val="22"/>
        <w:szCs w:val="22"/>
      </w:rPr>
    </w:lvl>
  </w:abstractNum>
  <w:abstractNum w:abstractNumId="6">
    <w:nsid w:val="0000002D"/>
    <w:multiLevelType w:val="singleLevel"/>
    <w:tmpl w:val="0000002D"/>
    <w:name w:val="WW8Num98"/>
    <w:lvl w:ilvl="0">
      <w:start w:val="1"/>
      <w:numFmt w:val="decimal"/>
      <w:lvlText w:val="%1)"/>
      <w:lvlJc w:val="left"/>
      <w:pPr>
        <w:tabs>
          <w:tab w:val="num" w:pos="709"/>
        </w:tabs>
        <w:ind w:left="1440" w:hanging="360"/>
      </w:pPr>
    </w:lvl>
  </w:abstractNum>
  <w:abstractNum w:abstractNumId="7">
    <w:nsid w:val="03BA1ED8"/>
    <w:multiLevelType w:val="hybridMultilevel"/>
    <w:tmpl w:val="C954515E"/>
    <w:lvl w:ilvl="0" w:tplc="E9D429CA">
      <w:start w:val="1"/>
      <w:numFmt w:val="decimal"/>
      <w:lvlText w:val="%1)"/>
      <w:lvlJc w:val="left"/>
      <w:pPr>
        <w:ind w:left="180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47640DD"/>
    <w:multiLevelType w:val="multilevel"/>
    <w:tmpl w:val="19CAA9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3851B6"/>
    <w:multiLevelType w:val="multilevel"/>
    <w:tmpl w:val="0A36FF1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786" w:hanging="360"/>
      </w:pPr>
      <w:rPr>
        <w:rFonts w:asciiTheme="minorHAnsi" w:eastAsia="Calibri" w:hAnsiTheme="minorHAnsi" w:cstheme="minorHAnsi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6E87585"/>
    <w:multiLevelType w:val="hybridMultilevel"/>
    <w:tmpl w:val="5074F526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AB5CFC"/>
    <w:multiLevelType w:val="singleLevel"/>
    <w:tmpl w:val="0000002D"/>
    <w:lvl w:ilvl="0">
      <w:start w:val="1"/>
      <w:numFmt w:val="decimal"/>
      <w:lvlText w:val="%1)"/>
      <w:lvlJc w:val="left"/>
      <w:pPr>
        <w:tabs>
          <w:tab w:val="num" w:pos="709"/>
        </w:tabs>
        <w:ind w:left="1440" w:hanging="360"/>
      </w:pPr>
    </w:lvl>
  </w:abstractNum>
  <w:abstractNum w:abstractNumId="13">
    <w:nsid w:val="1B6C2ED6"/>
    <w:multiLevelType w:val="multilevel"/>
    <w:tmpl w:val="0A36FF1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786" w:hanging="360"/>
      </w:pPr>
      <w:rPr>
        <w:rFonts w:asciiTheme="minorHAnsi" w:eastAsia="Calibri" w:hAnsiTheme="minorHAnsi" w:cstheme="minorHAnsi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301B300B"/>
    <w:multiLevelType w:val="multilevel"/>
    <w:tmpl w:val="EBB4DE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5B80395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AF472EB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709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2">
    <w:nsid w:val="3E0E5E59"/>
    <w:multiLevelType w:val="multilevel"/>
    <w:tmpl w:val="4672FDE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56A53F2E"/>
    <w:multiLevelType w:val="hybridMultilevel"/>
    <w:tmpl w:val="0F6852C2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741165"/>
    <w:multiLevelType w:val="multilevel"/>
    <w:tmpl w:val="02C21568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4"/>
        <w:szCs w:val="24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6">
    <w:nsid w:val="68A71B00"/>
    <w:multiLevelType w:val="hybridMultilevel"/>
    <w:tmpl w:val="A0E02CCC"/>
    <w:lvl w:ilvl="0" w:tplc="FA74C166">
      <w:start w:val="1"/>
      <w:numFmt w:val="decimal"/>
      <w:lvlText w:val="%1."/>
      <w:lvlJc w:val="left"/>
      <w:pPr>
        <w:ind w:left="1854" w:hanging="360"/>
      </w:pPr>
      <w:rPr>
        <w:rFonts w:ascii="Arial" w:eastAsia="Times New Roman" w:hAnsi="Arial" w:cs="Arial"/>
        <w:b/>
        <w:i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660D85"/>
    <w:multiLevelType w:val="multilevel"/>
    <w:tmpl w:val="D0A848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71A06473"/>
    <w:multiLevelType w:val="multilevel"/>
    <w:tmpl w:val="B35C5A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>
    <w:nsid w:val="740529CC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6FB45C7"/>
    <w:multiLevelType w:val="multilevel"/>
    <w:tmpl w:val="3BEA0A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7B1530DD"/>
    <w:multiLevelType w:val="multilevel"/>
    <w:tmpl w:val="765E50AE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25848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7"/>
  </w:num>
  <w:num w:numId="3">
    <w:abstractNumId w:val="30"/>
  </w:num>
  <w:num w:numId="4">
    <w:abstractNumId w:val="9"/>
  </w:num>
  <w:num w:numId="5">
    <w:abstractNumId w:val="14"/>
  </w:num>
  <w:num w:numId="6">
    <w:abstractNumId w:val="19"/>
  </w:num>
  <w:num w:numId="7">
    <w:abstractNumId w:val="17"/>
  </w:num>
  <w:num w:numId="8">
    <w:abstractNumId w:val="23"/>
  </w:num>
  <w:num w:numId="9">
    <w:abstractNumId w:val="20"/>
  </w:num>
  <w:num w:numId="10">
    <w:abstractNumId w:val="1"/>
  </w:num>
  <w:num w:numId="11">
    <w:abstractNumId w:val="26"/>
  </w:num>
  <w:num w:numId="12">
    <w:abstractNumId w:val="2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0"/>
  </w:num>
  <w:num w:numId="16">
    <w:abstractNumId w:val="13"/>
  </w:num>
  <w:num w:numId="17">
    <w:abstractNumId w:val="22"/>
  </w:num>
  <w:num w:numId="18">
    <w:abstractNumId w:val="18"/>
  </w:num>
  <w:num w:numId="19">
    <w:abstractNumId w:val="32"/>
  </w:num>
  <w:num w:numId="20">
    <w:abstractNumId w:val="12"/>
  </w:num>
  <w:num w:numId="21">
    <w:abstractNumId w:val="11"/>
  </w:num>
  <w:num w:numId="22">
    <w:abstractNumId w:val="16"/>
  </w:num>
  <w:num w:numId="23">
    <w:abstractNumId w:val="31"/>
  </w:num>
  <w:num w:numId="24">
    <w:abstractNumId w:val="24"/>
  </w:num>
  <w:num w:numId="25">
    <w:abstractNumId w:val="0"/>
  </w:num>
  <w:num w:numId="26">
    <w:abstractNumId w:val="28"/>
  </w:num>
  <w:num w:numId="27">
    <w:abstractNumId w:val="7"/>
  </w:num>
  <w:num w:numId="28">
    <w:abstractNumId w:val="2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E21CB"/>
    <w:rsid w:val="00004929"/>
    <w:rsid w:val="000058A3"/>
    <w:rsid w:val="00006C2C"/>
    <w:rsid w:val="00007472"/>
    <w:rsid w:val="00007B28"/>
    <w:rsid w:val="00007E72"/>
    <w:rsid w:val="0001016A"/>
    <w:rsid w:val="00011439"/>
    <w:rsid w:val="00012214"/>
    <w:rsid w:val="00012548"/>
    <w:rsid w:val="00012B0B"/>
    <w:rsid w:val="00014A8A"/>
    <w:rsid w:val="000151F9"/>
    <w:rsid w:val="0001569F"/>
    <w:rsid w:val="00015B95"/>
    <w:rsid w:val="00016F35"/>
    <w:rsid w:val="000179DD"/>
    <w:rsid w:val="00021F08"/>
    <w:rsid w:val="000226D7"/>
    <w:rsid w:val="00022E90"/>
    <w:rsid w:val="0002409D"/>
    <w:rsid w:val="0002409E"/>
    <w:rsid w:val="00024159"/>
    <w:rsid w:val="00024441"/>
    <w:rsid w:val="00024889"/>
    <w:rsid w:val="00024AF6"/>
    <w:rsid w:val="00024C2A"/>
    <w:rsid w:val="000254C7"/>
    <w:rsid w:val="000255BE"/>
    <w:rsid w:val="00025C8F"/>
    <w:rsid w:val="000262FC"/>
    <w:rsid w:val="00026759"/>
    <w:rsid w:val="000278ED"/>
    <w:rsid w:val="000317A9"/>
    <w:rsid w:val="0003224C"/>
    <w:rsid w:val="00033FF9"/>
    <w:rsid w:val="00035C62"/>
    <w:rsid w:val="00036A89"/>
    <w:rsid w:val="000432C4"/>
    <w:rsid w:val="00043611"/>
    <w:rsid w:val="000436EE"/>
    <w:rsid w:val="0004373B"/>
    <w:rsid w:val="00043BCE"/>
    <w:rsid w:val="000450C6"/>
    <w:rsid w:val="00045936"/>
    <w:rsid w:val="00046CE9"/>
    <w:rsid w:val="000521B3"/>
    <w:rsid w:val="00052A60"/>
    <w:rsid w:val="000530B3"/>
    <w:rsid w:val="0005502D"/>
    <w:rsid w:val="0005623C"/>
    <w:rsid w:val="0005768C"/>
    <w:rsid w:val="00061417"/>
    <w:rsid w:val="00061705"/>
    <w:rsid w:val="0006246E"/>
    <w:rsid w:val="00063447"/>
    <w:rsid w:val="00063DB3"/>
    <w:rsid w:val="00064F52"/>
    <w:rsid w:val="00065305"/>
    <w:rsid w:val="00065D2D"/>
    <w:rsid w:val="0006778A"/>
    <w:rsid w:val="00067AFF"/>
    <w:rsid w:val="00067B80"/>
    <w:rsid w:val="00070355"/>
    <w:rsid w:val="00070A95"/>
    <w:rsid w:val="00071677"/>
    <w:rsid w:val="00072F3C"/>
    <w:rsid w:val="000741E0"/>
    <w:rsid w:val="0007439E"/>
    <w:rsid w:val="00075F3E"/>
    <w:rsid w:val="0007618E"/>
    <w:rsid w:val="00076486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C7A"/>
    <w:rsid w:val="000910CE"/>
    <w:rsid w:val="00094B4F"/>
    <w:rsid w:val="00094DF7"/>
    <w:rsid w:val="00097838"/>
    <w:rsid w:val="000978A4"/>
    <w:rsid w:val="00097C94"/>
    <w:rsid w:val="000A12A1"/>
    <w:rsid w:val="000A1433"/>
    <w:rsid w:val="000A1E59"/>
    <w:rsid w:val="000A2873"/>
    <w:rsid w:val="000A3677"/>
    <w:rsid w:val="000A3D78"/>
    <w:rsid w:val="000A43B7"/>
    <w:rsid w:val="000A4BC7"/>
    <w:rsid w:val="000A692A"/>
    <w:rsid w:val="000A69C0"/>
    <w:rsid w:val="000B003C"/>
    <w:rsid w:val="000B0919"/>
    <w:rsid w:val="000B1CE6"/>
    <w:rsid w:val="000B2495"/>
    <w:rsid w:val="000B2E6A"/>
    <w:rsid w:val="000B391F"/>
    <w:rsid w:val="000B3AD8"/>
    <w:rsid w:val="000B484D"/>
    <w:rsid w:val="000B4D5B"/>
    <w:rsid w:val="000B557D"/>
    <w:rsid w:val="000B608D"/>
    <w:rsid w:val="000B7C6C"/>
    <w:rsid w:val="000C0411"/>
    <w:rsid w:val="000C08A0"/>
    <w:rsid w:val="000C2BD1"/>
    <w:rsid w:val="000C2C21"/>
    <w:rsid w:val="000C3885"/>
    <w:rsid w:val="000C3C89"/>
    <w:rsid w:val="000C557A"/>
    <w:rsid w:val="000C69C9"/>
    <w:rsid w:val="000C6C44"/>
    <w:rsid w:val="000C6E02"/>
    <w:rsid w:val="000C735D"/>
    <w:rsid w:val="000C7629"/>
    <w:rsid w:val="000C7F8C"/>
    <w:rsid w:val="000C7FEF"/>
    <w:rsid w:val="000D0DB6"/>
    <w:rsid w:val="000D1E74"/>
    <w:rsid w:val="000D1EB6"/>
    <w:rsid w:val="000D254C"/>
    <w:rsid w:val="000D2A39"/>
    <w:rsid w:val="000D390A"/>
    <w:rsid w:val="000D3D99"/>
    <w:rsid w:val="000D4695"/>
    <w:rsid w:val="000D504C"/>
    <w:rsid w:val="000D55A8"/>
    <w:rsid w:val="000D6332"/>
    <w:rsid w:val="000D6A84"/>
    <w:rsid w:val="000D6F09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A82"/>
    <w:rsid w:val="000E6A1F"/>
    <w:rsid w:val="000E6BA7"/>
    <w:rsid w:val="000F0283"/>
    <w:rsid w:val="000F0624"/>
    <w:rsid w:val="000F0D02"/>
    <w:rsid w:val="000F12DA"/>
    <w:rsid w:val="000F14FE"/>
    <w:rsid w:val="000F1657"/>
    <w:rsid w:val="000F16B4"/>
    <w:rsid w:val="000F1980"/>
    <w:rsid w:val="000F1DCF"/>
    <w:rsid w:val="000F340E"/>
    <w:rsid w:val="000F3CDB"/>
    <w:rsid w:val="000F3FA7"/>
    <w:rsid w:val="000F42FF"/>
    <w:rsid w:val="000F4D96"/>
    <w:rsid w:val="000F51AC"/>
    <w:rsid w:val="000F55BF"/>
    <w:rsid w:val="000F6671"/>
    <w:rsid w:val="000F6750"/>
    <w:rsid w:val="000F7318"/>
    <w:rsid w:val="000F78A0"/>
    <w:rsid w:val="00101368"/>
    <w:rsid w:val="00101687"/>
    <w:rsid w:val="001016C6"/>
    <w:rsid w:val="00104143"/>
    <w:rsid w:val="00104ABD"/>
    <w:rsid w:val="00104E69"/>
    <w:rsid w:val="0010510E"/>
    <w:rsid w:val="001055BB"/>
    <w:rsid w:val="001063DB"/>
    <w:rsid w:val="001068CE"/>
    <w:rsid w:val="00110AC4"/>
    <w:rsid w:val="00110CE6"/>
    <w:rsid w:val="00110D3E"/>
    <w:rsid w:val="00113196"/>
    <w:rsid w:val="001144A7"/>
    <w:rsid w:val="0011460F"/>
    <w:rsid w:val="00114DA5"/>
    <w:rsid w:val="00114E78"/>
    <w:rsid w:val="00115D7F"/>
    <w:rsid w:val="00116AE0"/>
    <w:rsid w:val="00116C5E"/>
    <w:rsid w:val="00116EAA"/>
    <w:rsid w:val="00117109"/>
    <w:rsid w:val="00117E71"/>
    <w:rsid w:val="00121AAD"/>
    <w:rsid w:val="00121CEC"/>
    <w:rsid w:val="00121ECB"/>
    <w:rsid w:val="00122345"/>
    <w:rsid w:val="001223CB"/>
    <w:rsid w:val="001235BC"/>
    <w:rsid w:val="00123A83"/>
    <w:rsid w:val="00124FA0"/>
    <w:rsid w:val="00125275"/>
    <w:rsid w:val="001271E6"/>
    <w:rsid w:val="00131911"/>
    <w:rsid w:val="00131B26"/>
    <w:rsid w:val="00131E3A"/>
    <w:rsid w:val="001323B3"/>
    <w:rsid w:val="001331F0"/>
    <w:rsid w:val="001334CF"/>
    <w:rsid w:val="001339C7"/>
    <w:rsid w:val="0013417C"/>
    <w:rsid w:val="00135E48"/>
    <w:rsid w:val="001402A0"/>
    <w:rsid w:val="001407BB"/>
    <w:rsid w:val="001412E3"/>
    <w:rsid w:val="001413BE"/>
    <w:rsid w:val="00141AD2"/>
    <w:rsid w:val="00142312"/>
    <w:rsid w:val="00142A1B"/>
    <w:rsid w:val="00142F98"/>
    <w:rsid w:val="00150742"/>
    <w:rsid w:val="001512BA"/>
    <w:rsid w:val="001515DD"/>
    <w:rsid w:val="001537D4"/>
    <w:rsid w:val="0015398B"/>
    <w:rsid w:val="00154413"/>
    <w:rsid w:val="00155272"/>
    <w:rsid w:val="0015624F"/>
    <w:rsid w:val="00161EEA"/>
    <w:rsid w:val="00162512"/>
    <w:rsid w:val="001628D0"/>
    <w:rsid w:val="00162BFC"/>
    <w:rsid w:val="001637DD"/>
    <w:rsid w:val="00163BE3"/>
    <w:rsid w:val="00163E48"/>
    <w:rsid w:val="0016477E"/>
    <w:rsid w:val="001648A5"/>
    <w:rsid w:val="00164971"/>
    <w:rsid w:val="00166560"/>
    <w:rsid w:val="00166E1F"/>
    <w:rsid w:val="00167A5D"/>
    <w:rsid w:val="00170449"/>
    <w:rsid w:val="0017194A"/>
    <w:rsid w:val="00173278"/>
    <w:rsid w:val="001734FC"/>
    <w:rsid w:val="00175031"/>
    <w:rsid w:val="00177863"/>
    <w:rsid w:val="00177AAF"/>
    <w:rsid w:val="00180145"/>
    <w:rsid w:val="0018257D"/>
    <w:rsid w:val="0018285D"/>
    <w:rsid w:val="00187357"/>
    <w:rsid w:val="00187847"/>
    <w:rsid w:val="00190571"/>
    <w:rsid w:val="00190C64"/>
    <w:rsid w:val="00192868"/>
    <w:rsid w:val="001938D0"/>
    <w:rsid w:val="00194316"/>
    <w:rsid w:val="001974AB"/>
    <w:rsid w:val="00197764"/>
    <w:rsid w:val="00197BFB"/>
    <w:rsid w:val="001A009D"/>
    <w:rsid w:val="001A025A"/>
    <w:rsid w:val="001A06BF"/>
    <w:rsid w:val="001A131C"/>
    <w:rsid w:val="001A1BEC"/>
    <w:rsid w:val="001A33C6"/>
    <w:rsid w:val="001A50A7"/>
    <w:rsid w:val="001A5B3C"/>
    <w:rsid w:val="001A6F87"/>
    <w:rsid w:val="001B01D0"/>
    <w:rsid w:val="001B069A"/>
    <w:rsid w:val="001B1C4E"/>
    <w:rsid w:val="001B3000"/>
    <w:rsid w:val="001B30C5"/>
    <w:rsid w:val="001B42DA"/>
    <w:rsid w:val="001B46AE"/>
    <w:rsid w:val="001B4F32"/>
    <w:rsid w:val="001B543A"/>
    <w:rsid w:val="001B6665"/>
    <w:rsid w:val="001B6DA1"/>
    <w:rsid w:val="001B70C8"/>
    <w:rsid w:val="001C0876"/>
    <w:rsid w:val="001C13A4"/>
    <w:rsid w:val="001C1481"/>
    <w:rsid w:val="001C2173"/>
    <w:rsid w:val="001C46B2"/>
    <w:rsid w:val="001C4A2D"/>
    <w:rsid w:val="001C4C43"/>
    <w:rsid w:val="001C5024"/>
    <w:rsid w:val="001C6784"/>
    <w:rsid w:val="001C6A9E"/>
    <w:rsid w:val="001D001F"/>
    <w:rsid w:val="001D033E"/>
    <w:rsid w:val="001D0340"/>
    <w:rsid w:val="001D0A25"/>
    <w:rsid w:val="001D0FAE"/>
    <w:rsid w:val="001D1728"/>
    <w:rsid w:val="001D1A4E"/>
    <w:rsid w:val="001D1C85"/>
    <w:rsid w:val="001D2D95"/>
    <w:rsid w:val="001D31BC"/>
    <w:rsid w:val="001D3C29"/>
    <w:rsid w:val="001D4853"/>
    <w:rsid w:val="001D5D85"/>
    <w:rsid w:val="001D6101"/>
    <w:rsid w:val="001D665C"/>
    <w:rsid w:val="001D7578"/>
    <w:rsid w:val="001D7A55"/>
    <w:rsid w:val="001D7A91"/>
    <w:rsid w:val="001D7C30"/>
    <w:rsid w:val="001E0768"/>
    <w:rsid w:val="001E1808"/>
    <w:rsid w:val="001E3B05"/>
    <w:rsid w:val="001E467C"/>
    <w:rsid w:val="001E5801"/>
    <w:rsid w:val="001E5CB9"/>
    <w:rsid w:val="001E5F51"/>
    <w:rsid w:val="001E6F69"/>
    <w:rsid w:val="001E72B7"/>
    <w:rsid w:val="001E7748"/>
    <w:rsid w:val="001F03FC"/>
    <w:rsid w:val="001F0756"/>
    <w:rsid w:val="001F0D7F"/>
    <w:rsid w:val="001F13B2"/>
    <w:rsid w:val="001F163D"/>
    <w:rsid w:val="001F2BFC"/>
    <w:rsid w:val="001F7BB3"/>
    <w:rsid w:val="0020063A"/>
    <w:rsid w:val="002028E0"/>
    <w:rsid w:val="00205450"/>
    <w:rsid w:val="00205672"/>
    <w:rsid w:val="002056DC"/>
    <w:rsid w:val="00206687"/>
    <w:rsid w:val="00206FC6"/>
    <w:rsid w:val="00207808"/>
    <w:rsid w:val="00207AC9"/>
    <w:rsid w:val="00210863"/>
    <w:rsid w:val="00212D4B"/>
    <w:rsid w:val="002134A8"/>
    <w:rsid w:val="0021438A"/>
    <w:rsid w:val="0021475D"/>
    <w:rsid w:val="00215E2E"/>
    <w:rsid w:val="00217332"/>
    <w:rsid w:val="00217483"/>
    <w:rsid w:val="00217870"/>
    <w:rsid w:val="00221090"/>
    <w:rsid w:val="00222203"/>
    <w:rsid w:val="0022281A"/>
    <w:rsid w:val="00223FF0"/>
    <w:rsid w:val="002241E4"/>
    <w:rsid w:val="00224931"/>
    <w:rsid w:val="00225D0E"/>
    <w:rsid w:val="00226422"/>
    <w:rsid w:val="00226659"/>
    <w:rsid w:val="00226C79"/>
    <w:rsid w:val="00227CA6"/>
    <w:rsid w:val="00230F21"/>
    <w:rsid w:val="00231252"/>
    <w:rsid w:val="00232A4E"/>
    <w:rsid w:val="0023371F"/>
    <w:rsid w:val="00233A98"/>
    <w:rsid w:val="00233ED3"/>
    <w:rsid w:val="00234EFA"/>
    <w:rsid w:val="0023658A"/>
    <w:rsid w:val="00236611"/>
    <w:rsid w:val="00236739"/>
    <w:rsid w:val="00236925"/>
    <w:rsid w:val="00236F03"/>
    <w:rsid w:val="00242490"/>
    <w:rsid w:val="002430A8"/>
    <w:rsid w:val="002431BA"/>
    <w:rsid w:val="002438D6"/>
    <w:rsid w:val="002440E3"/>
    <w:rsid w:val="00245825"/>
    <w:rsid w:val="002469EF"/>
    <w:rsid w:val="00246F8D"/>
    <w:rsid w:val="00247041"/>
    <w:rsid w:val="00247911"/>
    <w:rsid w:val="00247D6B"/>
    <w:rsid w:val="00250EE5"/>
    <w:rsid w:val="00251531"/>
    <w:rsid w:val="00253B05"/>
    <w:rsid w:val="00254C5C"/>
    <w:rsid w:val="0025775D"/>
    <w:rsid w:val="0026296E"/>
    <w:rsid w:val="00263228"/>
    <w:rsid w:val="0026342C"/>
    <w:rsid w:val="00263B56"/>
    <w:rsid w:val="00266790"/>
    <w:rsid w:val="00270688"/>
    <w:rsid w:val="002728AE"/>
    <w:rsid w:val="00272F11"/>
    <w:rsid w:val="00273F4D"/>
    <w:rsid w:val="00274523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912"/>
    <w:rsid w:val="00281CFD"/>
    <w:rsid w:val="002824C5"/>
    <w:rsid w:val="00282787"/>
    <w:rsid w:val="00283B24"/>
    <w:rsid w:val="0028536E"/>
    <w:rsid w:val="00287174"/>
    <w:rsid w:val="002902B6"/>
    <w:rsid w:val="0029119B"/>
    <w:rsid w:val="002924ED"/>
    <w:rsid w:val="00292796"/>
    <w:rsid w:val="00292E7E"/>
    <w:rsid w:val="002939E9"/>
    <w:rsid w:val="0029518F"/>
    <w:rsid w:val="002958F8"/>
    <w:rsid w:val="00295E81"/>
    <w:rsid w:val="00296DE6"/>
    <w:rsid w:val="00297AEF"/>
    <w:rsid w:val="00297BFA"/>
    <w:rsid w:val="002A4570"/>
    <w:rsid w:val="002A475E"/>
    <w:rsid w:val="002A58BF"/>
    <w:rsid w:val="002A5E5A"/>
    <w:rsid w:val="002A5E78"/>
    <w:rsid w:val="002A5F16"/>
    <w:rsid w:val="002B0414"/>
    <w:rsid w:val="002B07B9"/>
    <w:rsid w:val="002B0EF1"/>
    <w:rsid w:val="002B0FD0"/>
    <w:rsid w:val="002B132C"/>
    <w:rsid w:val="002B3087"/>
    <w:rsid w:val="002B408A"/>
    <w:rsid w:val="002B7152"/>
    <w:rsid w:val="002B7472"/>
    <w:rsid w:val="002B7FF7"/>
    <w:rsid w:val="002C12CC"/>
    <w:rsid w:val="002C149C"/>
    <w:rsid w:val="002C1BC1"/>
    <w:rsid w:val="002C2D40"/>
    <w:rsid w:val="002C37E6"/>
    <w:rsid w:val="002C391F"/>
    <w:rsid w:val="002C7E1C"/>
    <w:rsid w:val="002D0644"/>
    <w:rsid w:val="002D09DD"/>
    <w:rsid w:val="002D0C9E"/>
    <w:rsid w:val="002D1B86"/>
    <w:rsid w:val="002D249E"/>
    <w:rsid w:val="002D2BFE"/>
    <w:rsid w:val="002D2DBE"/>
    <w:rsid w:val="002D48ED"/>
    <w:rsid w:val="002D566D"/>
    <w:rsid w:val="002D6352"/>
    <w:rsid w:val="002D75AC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E765B"/>
    <w:rsid w:val="002F06D2"/>
    <w:rsid w:val="002F0DC7"/>
    <w:rsid w:val="002F4402"/>
    <w:rsid w:val="002F588A"/>
    <w:rsid w:val="002F61DB"/>
    <w:rsid w:val="002F7216"/>
    <w:rsid w:val="002F731B"/>
    <w:rsid w:val="002F7689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2E65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27FA"/>
    <w:rsid w:val="00322B5A"/>
    <w:rsid w:val="00323B10"/>
    <w:rsid w:val="003247A5"/>
    <w:rsid w:val="00324D72"/>
    <w:rsid w:val="00325008"/>
    <w:rsid w:val="0032556F"/>
    <w:rsid w:val="0032562F"/>
    <w:rsid w:val="00325AC4"/>
    <w:rsid w:val="00325D16"/>
    <w:rsid w:val="00330349"/>
    <w:rsid w:val="003313EB"/>
    <w:rsid w:val="003320AC"/>
    <w:rsid w:val="00333351"/>
    <w:rsid w:val="0033351C"/>
    <w:rsid w:val="00333525"/>
    <w:rsid w:val="00333E5A"/>
    <w:rsid w:val="00334054"/>
    <w:rsid w:val="003356CD"/>
    <w:rsid w:val="003361EA"/>
    <w:rsid w:val="00337B48"/>
    <w:rsid w:val="0034067C"/>
    <w:rsid w:val="00340CDF"/>
    <w:rsid w:val="00340DE7"/>
    <w:rsid w:val="00341E11"/>
    <w:rsid w:val="00341F27"/>
    <w:rsid w:val="00342227"/>
    <w:rsid w:val="0034391A"/>
    <w:rsid w:val="00343BA6"/>
    <w:rsid w:val="00344669"/>
    <w:rsid w:val="00344A5D"/>
    <w:rsid w:val="00345235"/>
    <w:rsid w:val="00345AD5"/>
    <w:rsid w:val="0035012D"/>
    <w:rsid w:val="00351F67"/>
    <w:rsid w:val="00352806"/>
    <w:rsid w:val="00352CE5"/>
    <w:rsid w:val="00353D35"/>
    <w:rsid w:val="00353DD4"/>
    <w:rsid w:val="00354033"/>
    <w:rsid w:val="00354AD9"/>
    <w:rsid w:val="0035597D"/>
    <w:rsid w:val="00362037"/>
    <w:rsid w:val="00362775"/>
    <w:rsid w:val="00363749"/>
    <w:rsid w:val="00363B8C"/>
    <w:rsid w:val="00363F44"/>
    <w:rsid w:val="003654CE"/>
    <w:rsid w:val="003659F5"/>
    <w:rsid w:val="00365AC8"/>
    <w:rsid w:val="0036716C"/>
    <w:rsid w:val="003673C5"/>
    <w:rsid w:val="00367B8C"/>
    <w:rsid w:val="00367EF4"/>
    <w:rsid w:val="003702EB"/>
    <w:rsid w:val="00370F46"/>
    <w:rsid w:val="00372DF6"/>
    <w:rsid w:val="00373448"/>
    <w:rsid w:val="003744BF"/>
    <w:rsid w:val="00376F15"/>
    <w:rsid w:val="00377FB7"/>
    <w:rsid w:val="00377FE5"/>
    <w:rsid w:val="00381F47"/>
    <w:rsid w:val="0038352A"/>
    <w:rsid w:val="00383625"/>
    <w:rsid w:val="003836FC"/>
    <w:rsid w:val="00384C06"/>
    <w:rsid w:val="00384D62"/>
    <w:rsid w:val="003867FC"/>
    <w:rsid w:val="00386CBE"/>
    <w:rsid w:val="00387C05"/>
    <w:rsid w:val="00387FA1"/>
    <w:rsid w:val="003903B0"/>
    <w:rsid w:val="00391EF0"/>
    <w:rsid w:val="003979FA"/>
    <w:rsid w:val="00397A9A"/>
    <w:rsid w:val="003A0E39"/>
    <w:rsid w:val="003A11E7"/>
    <w:rsid w:val="003A193C"/>
    <w:rsid w:val="003A1E63"/>
    <w:rsid w:val="003A24FE"/>
    <w:rsid w:val="003A312E"/>
    <w:rsid w:val="003A3475"/>
    <w:rsid w:val="003A459E"/>
    <w:rsid w:val="003A4EDC"/>
    <w:rsid w:val="003A4F4E"/>
    <w:rsid w:val="003A522E"/>
    <w:rsid w:val="003A5304"/>
    <w:rsid w:val="003A708D"/>
    <w:rsid w:val="003A74E9"/>
    <w:rsid w:val="003B0E8A"/>
    <w:rsid w:val="003B22C0"/>
    <w:rsid w:val="003B3337"/>
    <w:rsid w:val="003B36E0"/>
    <w:rsid w:val="003B41A6"/>
    <w:rsid w:val="003B44E5"/>
    <w:rsid w:val="003B4C84"/>
    <w:rsid w:val="003B5E66"/>
    <w:rsid w:val="003B6AFB"/>
    <w:rsid w:val="003B6F67"/>
    <w:rsid w:val="003B710C"/>
    <w:rsid w:val="003B7424"/>
    <w:rsid w:val="003C0FCE"/>
    <w:rsid w:val="003C1501"/>
    <w:rsid w:val="003C359B"/>
    <w:rsid w:val="003C4C49"/>
    <w:rsid w:val="003C6F16"/>
    <w:rsid w:val="003C758B"/>
    <w:rsid w:val="003C7B82"/>
    <w:rsid w:val="003D0D1B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E04"/>
    <w:rsid w:val="003E21BF"/>
    <w:rsid w:val="003E23A7"/>
    <w:rsid w:val="003E2557"/>
    <w:rsid w:val="003E270F"/>
    <w:rsid w:val="003E325B"/>
    <w:rsid w:val="003E3954"/>
    <w:rsid w:val="003E3A37"/>
    <w:rsid w:val="003E4689"/>
    <w:rsid w:val="003E48EF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49DC"/>
    <w:rsid w:val="003F50CB"/>
    <w:rsid w:val="003F5A7C"/>
    <w:rsid w:val="003F6333"/>
    <w:rsid w:val="003F6689"/>
    <w:rsid w:val="003F6981"/>
    <w:rsid w:val="003F69D7"/>
    <w:rsid w:val="003F77AD"/>
    <w:rsid w:val="003F7DE9"/>
    <w:rsid w:val="003F7E4E"/>
    <w:rsid w:val="00401C5E"/>
    <w:rsid w:val="00401E46"/>
    <w:rsid w:val="00402BA7"/>
    <w:rsid w:val="00402D76"/>
    <w:rsid w:val="00403C90"/>
    <w:rsid w:val="00404C5E"/>
    <w:rsid w:val="004057F8"/>
    <w:rsid w:val="0040601A"/>
    <w:rsid w:val="004079F4"/>
    <w:rsid w:val="004110DE"/>
    <w:rsid w:val="00411635"/>
    <w:rsid w:val="00412BC8"/>
    <w:rsid w:val="00413FFC"/>
    <w:rsid w:val="004143FD"/>
    <w:rsid w:val="0041594B"/>
    <w:rsid w:val="00415B47"/>
    <w:rsid w:val="00415C90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664D"/>
    <w:rsid w:val="0043014B"/>
    <w:rsid w:val="00432806"/>
    <w:rsid w:val="00433398"/>
    <w:rsid w:val="00433E8F"/>
    <w:rsid w:val="00434268"/>
    <w:rsid w:val="00434A13"/>
    <w:rsid w:val="00434F4D"/>
    <w:rsid w:val="004404F7"/>
    <w:rsid w:val="0044087B"/>
    <w:rsid w:val="00440F76"/>
    <w:rsid w:val="004414C7"/>
    <w:rsid w:val="00442159"/>
    <w:rsid w:val="00443AFB"/>
    <w:rsid w:val="00443C4D"/>
    <w:rsid w:val="00443DCC"/>
    <w:rsid w:val="0044416D"/>
    <w:rsid w:val="00444E99"/>
    <w:rsid w:val="00446599"/>
    <w:rsid w:val="00447382"/>
    <w:rsid w:val="00447396"/>
    <w:rsid w:val="00447994"/>
    <w:rsid w:val="00447E67"/>
    <w:rsid w:val="00450D14"/>
    <w:rsid w:val="00451B08"/>
    <w:rsid w:val="004546B5"/>
    <w:rsid w:val="00460508"/>
    <w:rsid w:val="00460B78"/>
    <w:rsid w:val="00460C17"/>
    <w:rsid w:val="00463C1D"/>
    <w:rsid w:val="00463F92"/>
    <w:rsid w:val="00464D21"/>
    <w:rsid w:val="00466A45"/>
    <w:rsid w:val="00466DEE"/>
    <w:rsid w:val="00470245"/>
    <w:rsid w:val="00470661"/>
    <w:rsid w:val="00470903"/>
    <w:rsid w:val="00470F5A"/>
    <w:rsid w:val="00475FFB"/>
    <w:rsid w:val="00476408"/>
    <w:rsid w:val="004772FF"/>
    <w:rsid w:val="00477C08"/>
    <w:rsid w:val="00477D3E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4729"/>
    <w:rsid w:val="00485C8E"/>
    <w:rsid w:val="0048667A"/>
    <w:rsid w:val="00487051"/>
    <w:rsid w:val="004871F0"/>
    <w:rsid w:val="0048757B"/>
    <w:rsid w:val="0048792F"/>
    <w:rsid w:val="00487AA1"/>
    <w:rsid w:val="00487FD7"/>
    <w:rsid w:val="0049047F"/>
    <w:rsid w:val="004905F0"/>
    <w:rsid w:val="00490A16"/>
    <w:rsid w:val="00491072"/>
    <w:rsid w:val="004910E2"/>
    <w:rsid w:val="004914EA"/>
    <w:rsid w:val="004917E2"/>
    <w:rsid w:val="00492954"/>
    <w:rsid w:val="00493561"/>
    <w:rsid w:val="00493828"/>
    <w:rsid w:val="004939A6"/>
    <w:rsid w:val="00493BC9"/>
    <w:rsid w:val="00494831"/>
    <w:rsid w:val="0049567C"/>
    <w:rsid w:val="004958F7"/>
    <w:rsid w:val="00497145"/>
    <w:rsid w:val="004A0C61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29D6"/>
    <w:rsid w:val="004B37F8"/>
    <w:rsid w:val="004B384D"/>
    <w:rsid w:val="004B3BBC"/>
    <w:rsid w:val="004B4168"/>
    <w:rsid w:val="004B4617"/>
    <w:rsid w:val="004B52BB"/>
    <w:rsid w:val="004B5B73"/>
    <w:rsid w:val="004B6CE4"/>
    <w:rsid w:val="004B714B"/>
    <w:rsid w:val="004B7781"/>
    <w:rsid w:val="004B7F25"/>
    <w:rsid w:val="004C01CA"/>
    <w:rsid w:val="004C3078"/>
    <w:rsid w:val="004C3E03"/>
    <w:rsid w:val="004C4B45"/>
    <w:rsid w:val="004C4FA9"/>
    <w:rsid w:val="004C5145"/>
    <w:rsid w:val="004C565C"/>
    <w:rsid w:val="004C6342"/>
    <w:rsid w:val="004C7C56"/>
    <w:rsid w:val="004D18E8"/>
    <w:rsid w:val="004D2628"/>
    <w:rsid w:val="004D4030"/>
    <w:rsid w:val="004D441C"/>
    <w:rsid w:val="004D4A2C"/>
    <w:rsid w:val="004D4CF6"/>
    <w:rsid w:val="004D5854"/>
    <w:rsid w:val="004E1A3C"/>
    <w:rsid w:val="004E21AD"/>
    <w:rsid w:val="004E22FB"/>
    <w:rsid w:val="004E234C"/>
    <w:rsid w:val="004E35BF"/>
    <w:rsid w:val="004E3B96"/>
    <w:rsid w:val="004E4168"/>
    <w:rsid w:val="004E480A"/>
    <w:rsid w:val="004E54D8"/>
    <w:rsid w:val="004E598A"/>
    <w:rsid w:val="004E69C7"/>
    <w:rsid w:val="004E6B05"/>
    <w:rsid w:val="004E729E"/>
    <w:rsid w:val="004F0CEC"/>
    <w:rsid w:val="004F11E2"/>
    <w:rsid w:val="004F13E8"/>
    <w:rsid w:val="004F5B5E"/>
    <w:rsid w:val="004F63EB"/>
    <w:rsid w:val="004F6812"/>
    <w:rsid w:val="004F7D01"/>
    <w:rsid w:val="00500770"/>
    <w:rsid w:val="00503361"/>
    <w:rsid w:val="005051A4"/>
    <w:rsid w:val="005057B5"/>
    <w:rsid w:val="00506D4A"/>
    <w:rsid w:val="00507788"/>
    <w:rsid w:val="005110E1"/>
    <w:rsid w:val="00511B8B"/>
    <w:rsid w:val="00511D5F"/>
    <w:rsid w:val="00512AAF"/>
    <w:rsid w:val="00513159"/>
    <w:rsid w:val="005137AD"/>
    <w:rsid w:val="00514BAF"/>
    <w:rsid w:val="00515767"/>
    <w:rsid w:val="00515E02"/>
    <w:rsid w:val="00516A48"/>
    <w:rsid w:val="00520398"/>
    <w:rsid w:val="00523418"/>
    <w:rsid w:val="0052346B"/>
    <w:rsid w:val="00523C80"/>
    <w:rsid w:val="00524383"/>
    <w:rsid w:val="00524C8F"/>
    <w:rsid w:val="0052584E"/>
    <w:rsid w:val="00525A7B"/>
    <w:rsid w:val="0053312B"/>
    <w:rsid w:val="00533E87"/>
    <w:rsid w:val="00534763"/>
    <w:rsid w:val="00534BF9"/>
    <w:rsid w:val="00534CF3"/>
    <w:rsid w:val="00534F77"/>
    <w:rsid w:val="00535A88"/>
    <w:rsid w:val="005367FE"/>
    <w:rsid w:val="005375FA"/>
    <w:rsid w:val="00541BD3"/>
    <w:rsid w:val="00541DD3"/>
    <w:rsid w:val="00542F9C"/>
    <w:rsid w:val="005436E4"/>
    <w:rsid w:val="00544C94"/>
    <w:rsid w:val="00544FE1"/>
    <w:rsid w:val="00545239"/>
    <w:rsid w:val="00545FB5"/>
    <w:rsid w:val="0054687E"/>
    <w:rsid w:val="005474E1"/>
    <w:rsid w:val="00547C0C"/>
    <w:rsid w:val="0055085B"/>
    <w:rsid w:val="00551622"/>
    <w:rsid w:val="00551C33"/>
    <w:rsid w:val="00552834"/>
    <w:rsid w:val="005530A3"/>
    <w:rsid w:val="00554306"/>
    <w:rsid w:val="005566E4"/>
    <w:rsid w:val="00557025"/>
    <w:rsid w:val="0055742C"/>
    <w:rsid w:val="00557D85"/>
    <w:rsid w:val="00564FDA"/>
    <w:rsid w:val="00565529"/>
    <w:rsid w:val="005668AF"/>
    <w:rsid w:val="00570F42"/>
    <w:rsid w:val="00571D0D"/>
    <w:rsid w:val="005720F8"/>
    <w:rsid w:val="005741A8"/>
    <w:rsid w:val="005745E3"/>
    <w:rsid w:val="00575714"/>
    <w:rsid w:val="00577053"/>
    <w:rsid w:val="00577A42"/>
    <w:rsid w:val="00580367"/>
    <w:rsid w:val="00580658"/>
    <w:rsid w:val="0058112A"/>
    <w:rsid w:val="00581F72"/>
    <w:rsid w:val="0058231D"/>
    <w:rsid w:val="00582C43"/>
    <w:rsid w:val="005835C9"/>
    <w:rsid w:val="005837FE"/>
    <w:rsid w:val="00584149"/>
    <w:rsid w:val="0058533D"/>
    <w:rsid w:val="00585BE9"/>
    <w:rsid w:val="005860F7"/>
    <w:rsid w:val="00586515"/>
    <w:rsid w:val="00587187"/>
    <w:rsid w:val="00587F52"/>
    <w:rsid w:val="00591530"/>
    <w:rsid w:val="005921F5"/>
    <w:rsid w:val="00592F37"/>
    <w:rsid w:val="00594F01"/>
    <w:rsid w:val="00595317"/>
    <w:rsid w:val="00595907"/>
    <w:rsid w:val="0059613E"/>
    <w:rsid w:val="005961F5"/>
    <w:rsid w:val="005A0A0B"/>
    <w:rsid w:val="005A0E33"/>
    <w:rsid w:val="005A1981"/>
    <w:rsid w:val="005A494D"/>
    <w:rsid w:val="005A49DD"/>
    <w:rsid w:val="005A57E7"/>
    <w:rsid w:val="005A792D"/>
    <w:rsid w:val="005A7BEC"/>
    <w:rsid w:val="005B1FDE"/>
    <w:rsid w:val="005B3E68"/>
    <w:rsid w:val="005B4E66"/>
    <w:rsid w:val="005B666F"/>
    <w:rsid w:val="005B68C9"/>
    <w:rsid w:val="005B6901"/>
    <w:rsid w:val="005B6F7A"/>
    <w:rsid w:val="005C1A20"/>
    <w:rsid w:val="005C1A68"/>
    <w:rsid w:val="005C30CD"/>
    <w:rsid w:val="005C3726"/>
    <w:rsid w:val="005C421A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445D"/>
    <w:rsid w:val="005D559C"/>
    <w:rsid w:val="005D5AB7"/>
    <w:rsid w:val="005D5AFD"/>
    <w:rsid w:val="005D5E20"/>
    <w:rsid w:val="005D5F40"/>
    <w:rsid w:val="005D6371"/>
    <w:rsid w:val="005D7EDC"/>
    <w:rsid w:val="005E21C6"/>
    <w:rsid w:val="005E2A82"/>
    <w:rsid w:val="005E3304"/>
    <w:rsid w:val="005E4E2B"/>
    <w:rsid w:val="005E52B4"/>
    <w:rsid w:val="005E574E"/>
    <w:rsid w:val="005E65E2"/>
    <w:rsid w:val="005F2F1F"/>
    <w:rsid w:val="005F2F41"/>
    <w:rsid w:val="005F621F"/>
    <w:rsid w:val="005F7442"/>
    <w:rsid w:val="005F74A7"/>
    <w:rsid w:val="005F74F8"/>
    <w:rsid w:val="00600234"/>
    <w:rsid w:val="00600B26"/>
    <w:rsid w:val="00600D37"/>
    <w:rsid w:val="00601087"/>
    <w:rsid w:val="006013BE"/>
    <w:rsid w:val="00601B86"/>
    <w:rsid w:val="00601FF8"/>
    <w:rsid w:val="006026A5"/>
    <w:rsid w:val="0060384A"/>
    <w:rsid w:val="00603FBF"/>
    <w:rsid w:val="00605A89"/>
    <w:rsid w:val="00606657"/>
    <w:rsid w:val="00607D4C"/>
    <w:rsid w:val="0061324C"/>
    <w:rsid w:val="0061487C"/>
    <w:rsid w:val="00614B79"/>
    <w:rsid w:val="006169DA"/>
    <w:rsid w:val="00617318"/>
    <w:rsid w:val="00617C7C"/>
    <w:rsid w:val="00621112"/>
    <w:rsid w:val="00621336"/>
    <w:rsid w:val="00624858"/>
    <w:rsid w:val="00625125"/>
    <w:rsid w:val="00625D61"/>
    <w:rsid w:val="006268D9"/>
    <w:rsid w:val="00631A68"/>
    <w:rsid w:val="006320D5"/>
    <w:rsid w:val="00632588"/>
    <w:rsid w:val="006359EA"/>
    <w:rsid w:val="006374A7"/>
    <w:rsid w:val="0064054F"/>
    <w:rsid w:val="00640D74"/>
    <w:rsid w:val="006430FD"/>
    <w:rsid w:val="0064324E"/>
    <w:rsid w:val="0064330E"/>
    <w:rsid w:val="00646647"/>
    <w:rsid w:val="006469BD"/>
    <w:rsid w:val="006470AB"/>
    <w:rsid w:val="00647D03"/>
    <w:rsid w:val="006500EA"/>
    <w:rsid w:val="00653870"/>
    <w:rsid w:val="00653C75"/>
    <w:rsid w:val="00653F27"/>
    <w:rsid w:val="00653FAE"/>
    <w:rsid w:val="00654B01"/>
    <w:rsid w:val="00655463"/>
    <w:rsid w:val="006570BB"/>
    <w:rsid w:val="00660687"/>
    <w:rsid w:val="00660A68"/>
    <w:rsid w:val="00660DE2"/>
    <w:rsid w:val="00662A29"/>
    <w:rsid w:val="0066344E"/>
    <w:rsid w:val="00665789"/>
    <w:rsid w:val="0066667F"/>
    <w:rsid w:val="00666F41"/>
    <w:rsid w:val="00667596"/>
    <w:rsid w:val="00670DB0"/>
    <w:rsid w:val="00670E8F"/>
    <w:rsid w:val="0067144D"/>
    <w:rsid w:val="00671598"/>
    <w:rsid w:val="0067273A"/>
    <w:rsid w:val="00672F29"/>
    <w:rsid w:val="00673144"/>
    <w:rsid w:val="0067328D"/>
    <w:rsid w:val="00673AD8"/>
    <w:rsid w:val="00673C8F"/>
    <w:rsid w:val="00673D91"/>
    <w:rsid w:val="00675246"/>
    <w:rsid w:val="00676A96"/>
    <w:rsid w:val="00677D7B"/>
    <w:rsid w:val="00681269"/>
    <w:rsid w:val="006823F3"/>
    <w:rsid w:val="00683608"/>
    <w:rsid w:val="00683F59"/>
    <w:rsid w:val="0068680A"/>
    <w:rsid w:val="0068788A"/>
    <w:rsid w:val="00690684"/>
    <w:rsid w:val="00690FA6"/>
    <w:rsid w:val="006929D6"/>
    <w:rsid w:val="00692B88"/>
    <w:rsid w:val="00692F70"/>
    <w:rsid w:val="006940B4"/>
    <w:rsid w:val="00695B51"/>
    <w:rsid w:val="00696ADA"/>
    <w:rsid w:val="00697B02"/>
    <w:rsid w:val="006A0C02"/>
    <w:rsid w:val="006A0EB1"/>
    <w:rsid w:val="006A4F2A"/>
    <w:rsid w:val="006A5CA8"/>
    <w:rsid w:val="006A674B"/>
    <w:rsid w:val="006A6E0E"/>
    <w:rsid w:val="006A7A05"/>
    <w:rsid w:val="006B1ED3"/>
    <w:rsid w:val="006B2C8A"/>
    <w:rsid w:val="006B7695"/>
    <w:rsid w:val="006B79A3"/>
    <w:rsid w:val="006B7C5D"/>
    <w:rsid w:val="006B7E11"/>
    <w:rsid w:val="006C2211"/>
    <w:rsid w:val="006C24DA"/>
    <w:rsid w:val="006C3F4D"/>
    <w:rsid w:val="006C541D"/>
    <w:rsid w:val="006C6395"/>
    <w:rsid w:val="006C6CC2"/>
    <w:rsid w:val="006C6E4C"/>
    <w:rsid w:val="006D031E"/>
    <w:rsid w:val="006D1A10"/>
    <w:rsid w:val="006D1BD2"/>
    <w:rsid w:val="006D23CA"/>
    <w:rsid w:val="006D23D2"/>
    <w:rsid w:val="006D3864"/>
    <w:rsid w:val="006D425F"/>
    <w:rsid w:val="006D4CF2"/>
    <w:rsid w:val="006D5F23"/>
    <w:rsid w:val="006D7B7F"/>
    <w:rsid w:val="006D7F24"/>
    <w:rsid w:val="006E03AC"/>
    <w:rsid w:val="006E0961"/>
    <w:rsid w:val="006E2432"/>
    <w:rsid w:val="006E2A4B"/>
    <w:rsid w:val="006E39F7"/>
    <w:rsid w:val="006E50F9"/>
    <w:rsid w:val="006E5786"/>
    <w:rsid w:val="006E5EC7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18CF"/>
    <w:rsid w:val="00701C6A"/>
    <w:rsid w:val="00704FCD"/>
    <w:rsid w:val="00705242"/>
    <w:rsid w:val="00707A78"/>
    <w:rsid w:val="00707D49"/>
    <w:rsid w:val="00712106"/>
    <w:rsid w:val="0071485B"/>
    <w:rsid w:val="00714A06"/>
    <w:rsid w:val="007155DA"/>
    <w:rsid w:val="00716461"/>
    <w:rsid w:val="00717414"/>
    <w:rsid w:val="0072017F"/>
    <w:rsid w:val="007212CC"/>
    <w:rsid w:val="007244E6"/>
    <w:rsid w:val="00724A0F"/>
    <w:rsid w:val="007260C5"/>
    <w:rsid w:val="00727B78"/>
    <w:rsid w:val="00730839"/>
    <w:rsid w:val="00731702"/>
    <w:rsid w:val="00731725"/>
    <w:rsid w:val="00732097"/>
    <w:rsid w:val="00732163"/>
    <w:rsid w:val="007326E3"/>
    <w:rsid w:val="007332CE"/>
    <w:rsid w:val="00733794"/>
    <w:rsid w:val="007338C9"/>
    <w:rsid w:val="00733A6A"/>
    <w:rsid w:val="007345CA"/>
    <w:rsid w:val="00735855"/>
    <w:rsid w:val="00737CD3"/>
    <w:rsid w:val="00740B7A"/>
    <w:rsid w:val="00740FDF"/>
    <w:rsid w:val="007413FC"/>
    <w:rsid w:val="00744AEA"/>
    <w:rsid w:val="0074543F"/>
    <w:rsid w:val="00745A33"/>
    <w:rsid w:val="00745DA7"/>
    <w:rsid w:val="00745F2F"/>
    <w:rsid w:val="00747543"/>
    <w:rsid w:val="00750349"/>
    <w:rsid w:val="007515D3"/>
    <w:rsid w:val="00751DC7"/>
    <w:rsid w:val="007523E2"/>
    <w:rsid w:val="00752A2D"/>
    <w:rsid w:val="00753218"/>
    <w:rsid w:val="0075430D"/>
    <w:rsid w:val="00755614"/>
    <w:rsid w:val="00762198"/>
    <w:rsid w:val="00764951"/>
    <w:rsid w:val="00767B4B"/>
    <w:rsid w:val="0077233A"/>
    <w:rsid w:val="00773D17"/>
    <w:rsid w:val="00775E5E"/>
    <w:rsid w:val="00777B35"/>
    <w:rsid w:val="00777EE4"/>
    <w:rsid w:val="007805F4"/>
    <w:rsid w:val="007808EE"/>
    <w:rsid w:val="0078247F"/>
    <w:rsid w:val="007838DB"/>
    <w:rsid w:val="00784131"/>
    <w:rsid w:val="0078519A"/>
    <w:rsid w:val="007866E8"/>
    <w:rsid w:val="0078693A"/>
    <w:rsid w:val="007872F6"/>
    <w:rsid w:val="007904AD"/>
    <w:rsid w:val="007908CA"/>
    <w:rsid w:val="00790F53"/>
    <w:rsid w:val="007910A2"/>
    <w:rsid w:val="007912AF"/>
    <w:rsid w:val="00791862"/>
    <w:rsid w:val="00791975"/>
    <w:rsid w:val="0079228E"/>
    <w:rsid w:val="00795597"/>
    <w:rsid w:val="00795BA8"/>
    <w:rsid w:val="00795EB8"/>
    <w:rsid w:val="00796BA3"/>
    <w:rsid w:val="007A211F"/>
    <w:rsid w:val="007A2E20"/>
    <w:rsid w:val="007A3274"/>
    <w:rsid w:val="007A371C"/>
    <w:rsid w:val="007A41C9"/>
    <w:rsid w:val="007A634E"/>
    <w:rsid w:val="007A6614"/>
    <w:rsid w:val="007A6BCA"/>
    <w:rsid w:val="007A6E04"/>
    <w:rsid w:val="007A78E1"/>
    <w:rsid w:val="007B020D"/>
    <w:rsid w:val="007B0D28"/>
    <w:rsid w:val="007B14FE"/>
    <w:rsid w:val="007B34BD"/>
    <w:rsid w:val="007B3676"/>
    <w:rsid w:val="007B3EF8"/>
    <w:rsid w:val="007B406F"/>
    <w:rsid w:val="007B459A"/>
    <w:rsid w:val="007B5EE3"/>
    <w:rsid w:val="007B6AA5"/>
    <w:rsid w:val="007B72CA"/>
    <w:rsid w:val="007B7A08"/>
    <w:rsid w:val="007C0085"/>
    <w:rsid w:val="007C14F5"/>
    <w:rsid w:val="007C15EA"/>
    <w:rsid w:val="007C1785"/>
    <w:rsid w:val="007C1A96"/>
    <w:rsid w:val="007C2AE5"/>
    <w:rsid w:val="007C45F9"/>
    <w:rsid w:val="007C5D05"/>
    <w:rsid w:val="007C5F1D"/>
    <w:rsid w:val="007C7FE7"/>
    <w:rsid w:val="007D0752"/>
    <w:rsid w:val="007D103B"/>
    <w:rsid w:val="007D2A6C"/>
    <w:rsid w:val="007D2B17"/>
    <w:rsid w:val="007D427B"/>
    <w:rsid w:val="007D4F6A"/>
    <w:rsid w:val="007D63B3"/>
    <w:rsid w:val="007D67B6"/>
    <w:rsid w:val="007D692B"/>
    <w:rsid w:val="007D7898"/>
    <w:rsid w:val="007D7D9D"/>
    <w:rsid w:val="007E049F"/>
    <w:rsid w:val="007E1ABF"/>
    <w:rsid w:val="007E1B2C"/>
    <w:rsid w:val="007E1B3E"/>
    <w:rsid w:val="007E1C3E"/>
    <w:rsid w:val="007E3986"/>
    <w:rsid w:val="007E3F62"/>
    <w:rsid w:val="007E436D"/>
    <w:rsid w:val="007E44B2"/>
    <w:rsid w:val="007E4BE9"/>
    <w:rsid w:val="007E76B4"/>
    <w:rsid w:val="007E7E17"/>
    <w:rsid w:val="007F0775"/>
    <w:rsid w:val="007F0DA0"/>
    <w:rsid w:val="007F1448"/>
    <w:rsid w:val="007F1C50"/>
    <w:rsid w:val="007F2752"/>
    <w:rsid w:val="007F28BA"/>
    <w:rsid w:val="007F5442"/>
    <w:rsid w:val="007F66D9"/>
    <w:rsid w:val="007F70B8"/>
    <w:rsid w:val="007F7497"/>
    <w:rsid w:val="0080158C"/>
    <w:rsid w:val="008016C1"/>
    <w:rsid w:val="008034FB"/>
    <w:rsid w:val="00804111"/>
    <w:rsid w:val="008041F5"/>
    <w:rsid w:val="00804ACA"/>
    <w:rsid w:val="00804EF6"/>
    <w:rsid w:val="008050EE"/>
    <w:rsid w:val="00805A04"/>
    <w:rsid w:val="0081096A"/>
    <w:rsid w:val="00812CF9"/>
    <w:rsid w:val="008134C9"/>
    <w:rsid w:val="008135FB"/>
    <w:rsid w:val="00813913"/>
    <w:rsid w:val="00813F8A"/>
    <w:rsid w:val="00814183"/>
    <w:rsid w:val="00814ACA"/>
    <w:rsid w:val="00814EB5"/>
    <w:rsid w:val="0081543D"/>
    <w:rsid w:val="00816456"/>
    <w:rsid w:val="00816B45"/>
    <w:rsid w:val="008204FC"/>
    <w:rsid w:val="0082105F"/>
    <w:rsid w:val="00821F8E"/>
    <w:rsid w:val="00822CCB"/>
    <w:rsid w:val="008231AE"/>
    <w:rsid w:val="00823425"/>
    <w:rsid w:val="00823BDD"/>
    <w:rsid w:val="00825716"/>
    <w:rsid w:val="00825D3B"/>
    <w:rsid w:val="0082603D"/>
    <w:rsid w:val="00826E43"/>
    <w:rsid w:val="00830CFF"/>
    <w:rsid w:val="00830DD6"/>
    <w:rsid w:val="00832755"/>
    <w:rsid w:val="0083277D"/>
    <w:rsid w:val="0083295F"/>
    <w:rsid w:val="00833014"/>
    <w:rsid w:val="008330F9"/>
    <w:rsid w:val="00833F0E"/>
    <w:rsid w:val="00834EA3"/>
    <w:rsid w:val="00835624"/>
    <w:rsid w:val="00835E4A"/>
    <w:rsid w:val="008372B2"/>
    <w:rsid w:val="00840152"/>
    <w:rsid w:val="00840160"/>
    <w:rsid w:val="00840183"/>
    <w:rsid w:val="00840D85"/>
    <w:rsid w:val="00843ADE"/>
    <w:rsid w:val="00843CB9"/>
    <w:rsid w:val="00843F67"/>
    <w:rsid w:val="0084465D"/>
    <w:rsid w:val="00845F59"/>
    <w:rsid w:val="00846120"/>
    <w:rsid w:val="00846346"/>
    <w:rsid w:val="00846443"/>
    <w:rsid w:val="00846D1D"/>
    <w:rsid w:val="00846FBB"/>
    <w:rsid w:val="008471B2"/>
    <w:rsid w:val="00850853"/>
    <w:rsid w:val="008508D5"/>
    <w:rsid w:val="00850FF2"/>
    <w:rsid w:val="00851BA3"/>
    <w:rsid w:val="00851C32"/>
    <w:rsid w:val="00852C50"/>
    <w:rsid w:val="00852CFA"/>
    <w:rsid w:val="008531FB"/>
    <w:rsid w:val="00853A8B"/>
    <w:rsid w:val="00854E56"/>
    <w:rsid w:val="0085631C"/>
    <w:rsid w:val="00856A89"/>
    <w:rsid w:val="008577F2"/>
    <w:rsid w:val="00857A1E"/>
    <w:rsid w:val="00857E07"/>
    <w:rsid w:val="0086017B"/>
    <w:rsid w:val="008605D7"/>
    <w:rsid w:val="00861027"/>
    <w:rsid w:val="008617E7"/>
    <w:rsid w:val="008625D6"/>
    <w:rsid w:val="008634F9"/>
    <w:rsid w:val="008653A4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38D"/>
    <w:rsid w:val="00876F5F"/>
    <w:rsid w:val="0087787E"/>
    <w:rsid w:val="00880D99"/>
    <w:rsid w:val="00881C7F"/>
    <w:rsid w:val="008829F5"/>
    <w:rsid w:val="008839E6"/>
    <w:rsid w:val="00883B4E"/>
    <w:rsid w:val="00884302"/>
    <w:rsid w:val="00884497"/>
    <w:rsid w:val="00884A69"/>
    <w:rsid w:val="00884A94"/>
    <w:rsid w:val="00884DB6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2E2E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6B0"/>
    <w:rsid w:val="008A5619"/>
    <w:rsid w:val="008A5B98"/>
    <w:rsid w:val="008A5DA7"/>
    <w:rsid w:val="008A77AF"/>
    <w:rsid w:val="008A7D89"/>
    <w:rsid w:val="008B0184"/>
    <w:rsid w:val="008B15FA"/>
    <w:rsid w:val="008B2C6D"/>
    <w:rsid w:val="008B54D5"/>
    <w:rsid w:val="008B58DE"/>
    <w:rsid w:val="008B6226"/>
    <w:rsid w:val="008B722E"/>
    <w:rsid w:val="008B7355"/>
    <w:rsid w:val="008B7F69"/>
    <w:rsid w:val="008C110D"/>
    <w:rsid w:val="008C1997"/>
    <w:rsid w:val="008C201C"/>
    <w:rsid w:val="008C4E60"/>
    <w:rsid w:val="008C4FDA"/>
    <w:rsid w:val="008C6F1F"/>
    <w:rsid w:val="008C72F2"/>
    <w:rsid w:val="008D06DE"/>
    <w:rsid w:val="008D2764"/>
    <w:rsid w:val="008D2791"/>
    <w:rsid w:val="008D31E4"/>
    <w:rsid w:val="008D56B9"/>
    <w:rsid w:val="008D5B63"/>
    <w:rsid w:val="008D62B9"/>
    <w:rsid w:val="008E1190"/>
    <w:rsid w:val="008E24B4"/>
    <w:rsid w:val="008E2912"/>
    <w:rsid w:val="008E2F35"/>
    <w:rsid w:val="008E3763"/>
    <w:rsid w:val="008E4705"/>
    <w:rsid w:val="008E4F6F"/>
    <w:rsid w:val="008E5A5F"/>
    <w:rsid w:val="008E5A79"/>
    <w:rsid w:val="008F092C"/>
    <w:rsid w:val="008F1D84"/>
    <w:rsid w:val="008F28C4"/>
    <w:rsid w:val="008F3F35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16BE"/>
    <w:rsid w:val="009050E2"/>
    <w:rsid w:val="00906A0A"/>
    <w:rsid w:val="00907000"/>
    <w:rsid w:val="00907B32"/>
    <w:rsid w:val="00910EE4"/>
    <w:rsid w:val="00914132"/>
    <w:rsid w:val="009151BF"/>
    <w:rsid w:val="009168B1"/>
    <w:rsid w:val="00917A5D"/>
    <w:rsid w:val="00920833"/>
    <w:rsid w:val="0092167E"/>
    <w:rsid w:val="009220E3"/>
    <w:rsid w:val="00925C76"/>
    <w:rsid w:val="00926C79"/>
    <w:rsid w:val="009303A8"/>
    <w:rsid w:val="00931BE6"/>
    <w:rsid w:val="00931E5B"/>
    <w:rsid w:val="009321C8"/>
    <w:rsid w:val="00932F6D"/>
    <w:rsid w:val="0093304E"/>
    <w:rsid w:val="00934628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866"/>
    <w:rsid w:val="00944D8E"/>
    <w:rsid w:val="009450F5"/>
    <w:rsid w:val="00945BF2"/>
    <w:rsid w:val="00946EFA"/>
    <w:rsid w:val="00950040"/>
    <w:rsid w:val="009502F3"/>
    <w:rsid w:val="00950452"/>
    <w:rsid w:val="0095063D"/>
    <w:rsid w:val="00950B93"/>
    <w:rsid w:val="00950E83"/>
    <w:rsid w:val="00952806"/>
    <w:rsid w:val="00953458"/>
    <w:rsid w:val="00956743"/>
    <w:rsid w:val="00956B15"/>
    <w:rsid w:val="00957160"/>
    <w:rsid w:val="00957A43"/>
    <w:rsid w:val="00960489"/>
    <w:rsid w:val="00960E59"/>
    <w:rsid w:val="0096132D"/>
    <w:rsid w:val="009613F2"/>
    <w:rsid w:val="009615B1"/>
    <w:rsid w:val="00961F04"/>
    <w:rsid w:val="00962CBB"/>
    <w:rsid w:val="00964348"/>
    <w:rsid w:val="0096500D"/>
    <w:rsid w:val="009658FF"/>
    <w:rsid w:val="00966059"/>
    <w:rsid w:val="0096677E"/>
    <w:rsid w:val="0096785A"/>
    <w:rsid w:val="00967C2D"/>
    <w:rsid w:val="00971549"/>
    <w:rsid w:val="009724DF"/>
    <w:rsid w:val="00972A5B"/>
    <w:rsid w:val="009738D0"/>
    <w:rsid w:val="009746A6"/>
    <w:rsid w:val="00974DFE"/>
    <w:rsid w:val="0097614A"/>
    <w:rsid w:val="00976556"/>
    <w:rsid w:val="00976C3F"/>
    <w:rsid w:val="009817EF"/>
    <w:rsid w:val="009832E0"/>
    <w:rsid w:val="0098416C"/>
    <w:rsid w:val="00986057"/>
    <w:rsid w:val="0098605C"/>
    <w:rsid w:val="00986226"/>
    <w:rsid w:val="00986E9A"/>
    <w:rsid w:val="009878DF"/>
    <w:rsid w:val="00992905"/>
    <w:rsid w:val="0099383C"/>
    <w:rsid w:val="009942A9"/>
    <w:rsid w:val="0099447F"/>
    <w:rsid w:val="0099461B"/>
    <w:rsid w:val="00995281"/>
    <w:rsid w:val="00995A53"/>
    <w:rsid w:val="0099636E"/>
    <w:rsid w:val="00996F21"/>
    <w:rsid w:val="009A0CEE"/>
    <w:rsid w:val="009A11B8"/>
    <w:rsid w:val="009A3302"/>
    <w:rsid w:val="009A3625"/>
    <w:rsid w:val="009A43F7"/>
    <w:rsid w:val="009A469F"/>
    <w:rsid w:val="009A481C"/>
    <w:rsid w:val="009A482A"/>
    <w:rsid w:val="009A49C7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1F63"/>
    <w:rsid w:val="009C3048"/>
    <w:rsid w:val="009C33D7"/>
    <w:rsid w:val="009C3538"/>
    <w:rsid w:val="009C4529"/>
    <w:rsid w:val="009C477C"/>
    <w:rsid w:val="009C5346"/>
    <w:rsid w:val="009C55A5"/>
    <w:rsid w:val="009C5D62"/>
    <w:rsid w:val="009C6BD5"/>
    <w:rsid w:val="009C7BF7"/>
    <w:rsid w:val="009D0AE9"/>
    <w:rsid w:val="009D0E77"/>
    <w:rsid w:val="009D1029"/>
    <w:rsid w:val="009D3A73"/>
    <w:rsid w:val="009D470D"/>
    <w:rsid w:val="009D4DAE"/>
    <w:rsid w:val="009D503C"/>
    <w:rsid w:val="009D50A4"/>
    <w:rsid w:val="009D517D"/>
    <w:rsid w:val="009D6807"/>
    <w:rsid w:val="009D72F7"/>
    <w:rsid w:val="009E1CED"/>
    <w:rsid w:val="009E4102"/>
    <w:rsid w:val="009E4350"/>
    <w:rsid w:val="009E435B"/>
    <w:rsid w:val="009E4F7E"/>
    <w:rsid w:val="009E5753"/>
    <w:rsid w:val="009E58FD"/>
    <w:rsid w:val="009E6001"/>
    <w:rsid w:val="009E670D"/>
    <w:rsid w:val="009E7390"/>
    <w:rsid w:val="009E73B1"/>
    <w:rsid w:val="009E73E2"/>
    <w:rsid w:val="009E7BAE"/>
    <w:rsid w:val="009F010C"/>
    <w:rsid w:val="009F01BF"/>
    <w:rsid w:val="009F0A31"/>
    <w:rsid w:val="009F0C34"/>
    <w:rsid w:val="009F276E"/>
    <w:rsid w:val="009F27F5"/>
    <w:rsid w:val="009F3A23"/>
    <w:rsid w:val="009F4459"/>
    <w:rsid w:val="009F493C"/>
    <w:rsid w:val="009F6209"/>
    <w:rsid w:val="009F62A5"/>
    <w:rsid w:val="009F6FFD"/>
    <w:rsid w:val="009F74B0"/>
    <w:rsid w:val="00A021C7"/>
    <w:rsid w:val="00A02411"/>
    <w:rsid w:val="00A03866"/>
    <w:rsid w:val="00A04311"/>
    <w:rsid w:val="00A0455C"/>
    <w:rsid w:val="00A04DBD"/>
    <w:rsid w:val="00A04E44"/>
    <w:rsid w:val="00A07049"/>
    <w:rsid w:val="00A07747"/>
    <w:rsid w:val="00A10252"/>
    <w:rsid w:val="00A10382"/>
    <w:rsid w:val="00A1138D"/>
    <w:rsid w:val="00A11B71"/>
    <w:rsid w:val="00A11F33"/>
    <w:rsid w:val="00A12D92"/>
    <w:rsid w:val="00A149DB"/>
    <w:rsid w:val="00A20007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1D0"/>
    <w:rsid w:val="00A30F76"/>
    <w:rsid w:val="00A33F72"/>
    <w:rsid w:val="00A3451D"/>
    <w:rsid w:val="00A3473B"/>
    <w:rsid w:val="00A35531"/>
    <w:rsid w:val="00A3786A"/>
    <w:rsid w:val="00A37A1A"/>
    <w:rsid w:val="00A37AEB"/>
    <w:rsid w:val="00A40C22"/>
    <w:rsid w:val="00A41B55"/>
    <w:rsid w:val="00A421C9"/>
    <w:rsid w:val="00A4227D"/>
    <w:rsid w:val="00A42B48"/>
    <w:rsid w:val="00A42C98"/>
    <w:rsid w:val="00A430F4"/>
    <w:rsid w:val="00A44241"/>
    <w:rsid w:val="00A4461F"/>
    <w:rsid w:val="00A44726"/>
    <w:rsid w:val="00A46B0B"/>
    <w:rsid w:val="00A476DE"/>
    <w:rsid w:val="00A47C61"/>
    <w:rsid w:val="00A514B6"/>
    <w:rsid w:val="00A51B3F"/>
    <w:rsid w:val="00A5234B"/>
    <w:rsid w:val="00A52AFB"/>
    <w:rsid w:val="00A5424C"/>
    <w:rsid w:val="00A55A67"/>
    <w:rsid w:val="00A578A3"/>
    <w:rsid w:val="00A5798B"/>
    <w:rsid w:val="00A60B12"/>
    <w:rsid w:val="00A60EAD"/>
    <w:rsid w:val="00A61A2B"/>
    <w:rsid w:val="00A622D6"/>
    <w:rsid w:val="00A6282E"/>
    <w:rsid w:val="00A63E6C"/>
    <w:rsid w:val="00A63FDA"/>
    <w:rsid w:val="00A655B9"/>
    <w:rsid w:val="00A66797"/>
    <w:rsid w:val="00A67961"/>
    <w:rsid w:val="00A71B19"/>
    <w:rsid w:val="00A722FD"/>
    <w:rsid w:val="00A73B0F"/>
    <w:rsid w:val="00A751A8"/>
    <w:rsid w:val="00A75883"/>
    <w:rsid w:val="00A76348"/>
    <w:rsid w:val="00A77A5F"/>
    <w:rsid w:val="00A8003D"/>
    <w:rsid w:val="00A80AEA"/>
    <w:rsid w:val="00A80F8A"/>
    <w:rsid w:val="00A81D37"/>
    <w:rsid w:val="00A820B8"/>
    <w:rsid w:val="00A85EAD"/>
    <w:rsid w:val="00A87297"/>
    <w:rsid w:val="00A87478"/>
    <w:rsid w:val="00A8759C"/>
    <w:rsid w:val="00A91339"/>
    <w:rsid w:val="00A91907"/>
    <w:rsid w:val="00A9207B"/>
    <w:rsid w:val="00A9405B"/>
    <w:rsid w:val="00A95155"/>
    <w:rsid w:val="00A963D4"/>
    <w:rsid w:val="00A96CB9"/>
    <w:rsid w:val="00AA1932"/>
    <w:rsid w:val="00AA2AD2"/>
    <w:rsid w:val="00AA36BA"/>
    <w:rsid w:val="00AA3FDD"/>
    <w:rsid w:val="00AA4970"/>
    <w:rsid w:val="00AA4F20"/>
    <w:rsid w:val="00AA4FDB"/>
    <w:rsid w:val="00AA5760"/>
    <w:rsid w:val="00AA59A0"/>
    <w:rsid w:val="00AB00BD"/>
    <w:rsid w:val="00AB0104"/>
    <w:rsid w:val="00AB1419"/>
    <w:rsid w:val="00AB30F8"/>
    <w:rsid w:val="00AB3704"/>
    <w:rsid w:val="00AB37EF"/>
    <w:rsid w:val="00AB3B64"/>
    <w:rsid w:val="00AB41D1"/>
    <w:rsid w:val="00AB491F"/>
    <w:rsid w:val="00AB53D1"/>
    <w:rsid w:val="00AB5B48"/>
    <w:rsid w:val="00AB7DAF"/>
    <w:rsid w:val="00AC0F44"/>
    <w:rsid w:val="00AC1CD8"/>
    <w:rsid w:val="00AC26F5"/>
    <w:rsid w:val="00AC2E99"/>
    <w:rsid w:val="00AC4CFE"/>
    <w:rsid w:val="00AC671E"/>
    <w:rsid w:val="00AC678E"/>
    <w:rsid w:val="00AC7A2D"/>
    <w:rsid w:val="00AD03BE"/>
    <w:rsid w:val="00AD04E1"/>
    <w:rsid w:val="00AD058F"/>
    <w:rsid w:val="00AD13F0"/>
    <w:rsid w:val="00AD32BE"/>
    <w:rsid w:val="00AD4375"/>
    <w:rsid w:val="00AD4EA0"/>
    <w:rsid w:val="00AD5CC3"/>
    <w:rsid w:val="00AD7AAC"/>
    <w:rsid w:val="00AD7B9C"/>
    <w:rsid w:val="00AE0410"/>
    <w:rsid w:val="00AE2B21"/>
    <w:rsid w:val="00AE3A7B"/>
    <w:rsid w:val="00AE474B"/>
    <w:rsid w:val="00AE4D81"/>
    <w:rsid w:val="00AE51D4"/>
    <w:rsid w:val="00AE51E1"/>
    <w:rsid w:val="00AE57B1"/>
    <w:rsid w:val="00AE61CC"/>
    <w:rsid w:val="00AF0B91"/>
    <w:rsid w:val="00AF0DB4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0FA"/>
    <w:rsid w:val="00B023CD"/>
    <w:rsid w:val="00B04DA9"/>
    <w:rsid w:val="00B05193"/>
    <w:rsid w:val="00B05A28"/>
    <w:rsid w:val="00B07B30"/>
    <w:rsid w:val="00B07F86"/>
    <w:rsid w:val="00B10091"/>
    <w:rsid w:val="00B11662"/>
    <w:rsid w:val="00B11836"/>
    <w:rsid w:val="00B12042"/>
    <w:rsid w:val="00B12672"/>
    <w:rsid w:val="00B142B3"/>
    <w:rsid w:val="00B14C7B"/>
    <w:rsid w:val="00B14D01"/>
    <w:rsid w:val="00B14D9C"/>
    <w:rsid w:val="00B1578E"/>
    <w:rsid w:val="00B15ACB"/>
    <w:rsid w:val="00B15C88"/>
    <w:rsid w:val="00B16D97"/>
    <w:rsid w:val="00B170B2"/>
    <w:rsid w:val="00B174FF"/>
    <w:rsid w:val="00B2342A"/>
    <w:rsid w:val="00B2574C"/>
    <w:rsid w:val="00B309A3"/>
    <w:rsid w:val="00B30B4C"/>
    <w:rsid w:val="00B31202"/>
    <w:rsid w:val="00B32161"/>
    <w:rsid w:val="00B32A86"/>
    <w:rsid w:val="00B34300"/>
    <w:rsid w:val="00B36291"/>
    <w:rsid w:val="00B3776D"/>
    <w:rsid w:val="00B40D1F"/>
    <w:rsid w:val="00B42702"/>
    <w:rsid w:val="00B4354F"/>
    <w:rsid w:val="00B43E83"/>
    <w:rsid w:val="00B446C5"/>
    <w:rsid w:val="00B45B0F"/>
    <w:rsid w:val="00B46746"/>
    <w:rsid w:val="00B46B46"/>
    <w:rsid w:val="00B47165"/>
    <w:rsid w:val="00B525B7"/>
    <w:rsid w:val="00B5295E"/>
    <w:rsid w:val="00B52F9B"/>
    <w:rsid w:val="00B53AF9"/>
    <w:rsid w:val="00B540C4"/>
    <w:rsid w:val="00B55087"/>
    <w:rsid w:val="00B5535E"/>
    <w:rsid w:val="00B554DD"/>
    <w:rsid w:val="00B5619D"/>
    <w:rsid w:val="00B608A1"/>
    <w:rsid w:val="00B613A2"/>
    <w:rsid w:val="00B630EE"/>
    <w:rsid w:val="00B63157"/>
    <w:rsid w:val="00B63531"/>
    <w:rsid w:val="00B63974"/>
    <w:rsid w:val="00B641D4"/>
    <w:rsid w:val="00B643BB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FF9"/>
    <w:rsid w:val="00B75081"/>
    <w:rsid w:val="00B75D21"/>
    <w:rsid w:val="00B763A0"/>
    <w:rsid w:val="00B80C29"/>
    <w:rsid w:val="00B80E34"/>
    <w:rsid w:val="00B815C8"/>
    <w:rsid w:val="00B81E09"/>
    <w:rsid w:val="00B82088"/>
    <w:rsid w:val="00B822E8"/>
    <w:rsid w:val="00B839A6"/>
    <w:rsid w:val="00B8436F"/>
    <w:rsid w:val="00B8531C"/>
    <w:rsid w:val="00B876AF"/>
    <w:rsid w:val="00B91119"/>
    <w:rsid w:val="00B9155B"/>
    <w:rsid w:val="00B9200D"/>
    <w:rsid w:val="00B92F13"/>
    <w:rsid w:val="00B940EF"/>
    <w:rsid w:val="00B9474A"/>
    <w:rsid w:val="00B9655D"/>
    <w:rsid w:val="00B96B78"/>
    <w:rsid w:val="00BA1C2C"/>
    <w:rsid w:val="00BA2247"/>
    <w:rsid w:val="00BA303B"/>
    <w:rsid w:val="00BA4FBC"/>
    <w:rsid w:val="00BA6D52"/>
    <w:rsid w:val="00BA74DC"/>
    <w:rsid w:val="00BA7BB7"/>
    <w:rsid w:val="00BA7D34"/>
    <w:rsid w:val="00BB063E"/>
    <w:rsid w:val="00BB13AE"/>
    <w:rsid w:val="00BB1698"/>
    <w:rsid w:val="00BB1B42"/>
    <w:rsid w:val="00BB3459"/>
    <w:rsid w:val="00BB6588"/>
    <w:rsid w:val="00BB6708"/>
    <w:rsid w:val="00BB76F8"/>
    <w:rsid w:val="00BC0E5F"/>
    <w:rsid w:val="00BC1073"/>
    <w:rsid w:val="00BC13B2"/>
    <w:rsid w:val="00BC303C"/>
    <w:rsid w:val="00BC3843"/>
    <w:rsid w:val="00BC3C2E"/>
    <w:rsid w:val="00BC40C0"/>
    <w:rsid w:val="00BC5284"/>
    <w:rsid w:val="00BC5875"/>
    <w:rsid w:val="00BC60CA"/>
    <w:rsid w:val="00BC64AB"/>
    <w:rsid w:val="00BD089B"/>
    <w:rsid w:val="00BD0AAA"/>
    <w:rsid w:val="00BD16C3"/>
    <w:rsid w:val="00BD1F23"/>
    <w:rsid w:val="00BD5A6F"/>
    <w:rsid w:val="00BD675C"/>
    <w:rsid w:val="00BD6D61"/>
    <w:rsid w:val="00BE0602"/>
    <w:rsid w:val="00BE19F5"/>
    <w:rsid w:val="00BE21CB"/>
    <w:rsid w:val="00BE2495"/>
    <w:rsid w:val="00BE353D"/>
    <w:rsid w:val="00BE455A"/>
    <w:rsid w:val="00BE5D23"/>
    <w:rsid w:val="00BE66BE"/>
    <w:rsid w:val="00BE66CE"/>
    <w:rsid w:val="00BE69C2"/>
    <w:rsid w:val="00BF05DB"/>
    <w:rsid w:val="00BF0911"/>
    <w:rsid w:val="00BF1327"/>
    <w:rsid w:val="00BF1803"/>
    <w:rsid w:val="00BF269D"/>
    <w:rsid w:val="00BF2FD3"/>
    <w:rsid w:val="00BF3D6D"/>
    <w:rsid w:val="00BF4397"/>
    <w:rsid w:val="00BF49F0"/>
    <w:rsid w:val="00BF5DB6"/>
    <w:rsid w:val="00BF5F30"/>
    <w:rsid w:val="00BF686E"/>
    <w:rsid w:val="00BF6F5A"/>
    <w:rsid w:val="00BF7888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2514"/>
    <w:rsid w:val="00C23DC5"/>
    <w:rsid w:val="00C260D4"/>
    <w:rsid w:val="00C26557"/>
    <w:rsid w:val="00C266DE"/>
    <w:rsid w:val="00C269AE"/>
    <w:rsid w:val="00C307C6"/>
    <w:rsid w:val="00C30B87"/>
    <w:rsid w:val="00C33183"/>
    <w:rsid w:val="00C34D89"/>
    <w:rsid w:val="00C36405"/>
    <w:rsid w:val="00C36C98"/>
    <w:rsid w:val="00C36FC0"/>
    <w:rsid w:val="00C3735C"/>
    <w:rsid w:val="00C402BA"/>
    <w:rsid w:val="00C40815"/>
    <w:rsid w:val="00C416C7"/>
    <w:rsid w:val="00C4221C"/>
    <w:rsid w:val="00C427C9"/>
    <w:rsid w:val="00C42A49"/>
    <w:rsid w:val="00C431AD"/>
    <w:rsid w:val="00C43608"/>
    <w:rsid w:val="00C436C0"/>
    <w:rsid w:val="00C447CB"/>
    <w:rsid w:val="00C457D9"/>
    <w:rsid w:val="00C4625F"/>
    <w:rsid w:val="00C479DE"/>
    <w:rsid w:val="00C47D0E"/>
    <w:rsid w:val="00C5035C"/>
    <w:rsid w:val="00C51009"/>
    <w:rsid w:val="00C510BD"/>
    <w:rsid w:val="00C54BC6"/>
    <w:rsid w:val="00C54CE9"/>
    <w:rsid w:val="00C55044"/>
    <w:rsid w:val="00C55760"/>
    <w:rsid w:val="00C569E9"/>
    <w:rsid w:val="00C56E67"/>
    <w:rsid w:val="00C57761"/>
    <w:rsid w:val="00C5791B"/>
    <w:rsid w:val="00C608AB"/>
    <w:rsid w:val="00C609D8"/>
    <w:rsid w:val="00C60D29"/>
    <w:rsid w:val="00C60D41"/>
    <w:rsid w:val="00C62B8C"/>
    <w:rsid w:val="00C63B49"/>
    <w:rsid w:val="00C63E90"/>
    <w:rsid w:val="00C64088"/>
    <w:rsid w:val="00C643FB"/>
    <w:rsid w:val="00C663F6"/>
    <w:rsid w:val="00C66D0D"/>
    <w:rsid w:val="00C67A26"/>
    <w:rsid w:val="00C67CB7"/>
    <w:rsid w:val="00C67E4C"/>
    <w:rsid w:val="00C70F4E"/>
    <w:rsid w:val="00C72B78"/>
    <w:rsid w:val="00C72C78"/>
    <w:rsid w:val="00C742B8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3D3B"/>
    <w:rsid w:val="00C8667D"/>
    <w:rsid w:val="00C9026D"/>
    <w:rsid w:val="00C92170"/>
    <w:rsid w:val="00C92A33"/>
    <w:rsid w:val="00C93666"/>
    <w:rsid w:val="00C938B8"/>
    <w:rsid w:val="00C93B94"/>
    <w:rsid w:val="00C9532A"/>
    <w:rsid w:val="00C968E1"/>
    <w:rsid w:val="00CA029C"/>
    <w:rsid w:val="00CA0E33"/>
    <w:rsid w:val="00CA159F"/>
    <w:rsid w:val="00CA19BD"/>
    <w:rsid w:val="00CA249D"/>
    <w:rsid w:val="00CA2CC7"/>
    <w:rsid w:val="00CA31F2"/>
    <w:rsid w:val="00CA3A9F"/>
    <w:rsid w:val="00CA4300"/>
    <w:rsid w:val="00CA46FA"/>
    <w:rsid w:val="00CA5975"/>
    <w:rsid w:val="00CA6067"/>
    <w:rsid w:val="00CA6AF2"/>
    <w:rsid w:val="00CA70C6"/>
    <w:rsid w:val="00CA78AA"/>
    <w:rsid w:val="00CA7A91"/>
    <w:rsid w:val="00CB02D9"/>
    <w:rsid w:val="00CB0419"/>
    <w:rsid w:val="00CB0D88"/>
    <w:rsid w:val="00CB1952"/>
    <w:rsid w:val="00CB195F"/>
    <w:rsid w:val="00CB28CA"/>
    <w:rsid w:val="00CB366E"/>
    <w:rsid w:val="00CB3869"/>
    <w:rsid w:val="00CB74F6"/>
    <w:rsid w:val="00CB78AC"/>
    <w:rsid w:val="00CC1C23"/>
    <w:rsid w:val="00CC32BE"/>
    <w:rsid w:val="00CC4EBA"/>
    <w:rsid w:val="00CC5DBE"/>
    <w:rsid w:val="00CC64FA"/>
    <w:rsid w:val="00CC6E9B"/>
    <w:rsid w:val="00CD0F4F"/>
    <w:rsid w:val="00CD1235"/>
    <w:rsid w:val="00CD174A"/>
    <w:rsid w:val="00CD345D"/>
    <w:rsid w:val="00CD5113"/>
    <w:rsid w:val="00CE0FDC"/>
    <w:rsid w:val="00CE192E"/>
    <w:rsid w:val="00CE245C"/>
    <w:rsid w:val="00CE4334"/>
    <w:rsid w:val="00CE5112"/>
    <w:rsid w:val="00CE54E0"/>
    <w:rsid w:val="00CE5693"/>
    <w:rsid w:val="00CE5944"/>
    <w:rsid w:val="00CE66F3"/>
    <w:rsid w:val="00CF07EC"/>
    <w:rsid w:val="00CF0BF3"/>
    <w:rsid w:val="00CF2987"/>
    <w:rsid w:val="00CF3DDF"/>
    <w:rsid w:val="00CF3FB9"/>
    <w:rsid w:val="00CF47B6"/>
    <w:rsid w:val="00CF4E81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000"/>
    <w:rsid w:val="00D146D8"/>
    <w:rsid w:val="00D16B7D"/>
    <w:rsid w:val="00D170B1"/>
    <w:rsid w:val="00D17309"/>
    <w:rsid w:val="00D21B8F"/>
    <w:rsid w:val="00D22364"/>
    <w:rsid w:val="00D227EE"/>
    <w:rsid w:val="00D22E4A"/>
    <w:rsid w:val="00D23C31"/>
    <w:rsid w:val="00D25B32"/>
    <w:rsid w:val="00D263AD"/>
    <w:rsid w:val="00D266BD"/>
    <w:rsid w:val="00D27F94"/>
    <w:rsid w:val="00D30BF5"/>
    <w:rsid w:val="00D312A6"/>
    <w:rsid w:val="00D323C2"/>
    <w:rsid w:val="00D332C1"/>
    <w:rsid w:val="00D34B62"/>
    <w:rsid w:val="00D34E9E"/>
    <w:rsid w:val="00D355CD"/>
    <w:rsid w:val="00D35A3B"/>
    <w:rsid w:val="00D4019A"/>
    <w:rsid w:val="00D40A96"/>
    <w:rsid w:val="00D4155E"/>
    <w:rsid w:val="00D42413"/>
    <w:rsid w:val="00D42815"/>
    <w:rsid w:val="00D43AE1"/>
    <w:rsid w:val="00D44540"/>
    <w:rsid w:val="00D4594A"/>
    <w:rsid w:val="00D46066"/>
    <w:rsid w:val="00D46866"/>
    <w:rsid w:val="00D476BC"/>
    <w:rsid w:val="00D47AC4"/>
    <w:rsid w:val="00D50CCD"/>
    <w:rsid w:val="00D50D67"/>
    <w:rsid w:val="00D50F6D"/>
    <w:rsid w:val="00D523D6"/>
    <w:rsid w:val="00D52BB8"/>
    <w:rsid w:val="00D52F4F"/>
    <w:rsid w:val="00D53DC3"/>
    <w:rsid w:val="00D54408"/>
    <w:rsid w:val="00D5479A"/>
    <w:rsid w:val="00D551DB"/>
    <w:rsid w:val="00D56357"/>
    <w:rsid w:val="00D56878"/>
    <w:rsid w:val="00D56A75"/>
    <w:rsid w:val="00D56C04"/>
    <w:rsid w:val="00D60341"/>
    <w:rsid w:val="00D60947"/>
    <w:rsid w:val="00D61920"/>
    <w:rsid w:val="00D63F94"/>
    <w:rsid w:val="00D65E48"/>
    <w:rsid w:val="00D67304"/>
    <w:rsid w:val="00D67A20"/>
    <w:rsid w:val="00D70085"/>
    <w:rsid w:val="00D708DA"/>
    <w:rsid w:val="00D71AC0"/>
    <w:rsid w:val="00D73030"/>
    <w:rsid w:val="00D7389E"/>
    <w:rsid w:val="00D758C2"/>
    <w:rsid w:val="00D76659"/>
    <w:rsid w:val="00D80890"/>
    <w:rsid w:val="00D80D06"/>
    <w:rsid w:val="00D8154D"/>
    <w:rsid w:val="00D81CE5"/>
    <w:rsid w:val="00D8339A"/>
    <w:rsid w:val="00D8473C"/>
    <w:rsid w:val="00D84AAB"/>
    <w:rsid w:val="00D852E4"/>
    <w:rsid w:val="00D8541D"/>
    <w:rsid w:val="00D85DAF"/>
    <w:rsid w:val="00D90E56"/>
    <w:rsid w:val="00D91E00"/>
    <w:rsid w:val="00D93D35"/>
    <w:rsid w:val="00D940FF"/>
    <w:rsid w:val="00D95519"/>
    <w:rsid w:val="00D95CA5"/>
    <w:rsid w:val="00D97CDF"/>
    <w:rsid w:val="00DA1908"/>
    <w:rsid w:val="00DA19DC"/>
    <w:rsid w:val="00DA1DDD"/>
    <w:rsid w:val="00DA1F57"/>
    <w:rsid w:val="00DA2BB9"/>
    <w:rsid w:val="00DA3411"/>
    <w:rsid w:val="00DA3D12"/>
    <w:rsid w:val="00DA5672"/>
    <w:rsid w:val="00DA5892"/>
    <w:rsid w:val="00DA5BE2"/>
    <w:rsid w:val="00DA6B93"/>
    <w:rsid w:val="00DB181E"/>
    <w:rsid w:val="00DB1923"/>
    <w:rsid w:val="00DB1A25"/>
    <w:rsid w:val="00DB22BC"/>
    <w:rsid w:val="00DB393F"/>
    <w:rsid w:val="00DB3C44"/>
    <w:rsid w:val="00DB4A2F"/>
    <w:rsid w:val="00DB4BA8"/>
    <w:rsid w:val="00DB4CFB"/>
    <w:rsid w:val="00DB5266"/>
    <w:rsid w:val="00DB52BE"/>
    <w:rsid w:val="00DB57E4"/>
    <w:rsid w:val="00DB64E3"/>
    <w:rsid w:val="00DB65A7"/>
    <w:rsid w:val="00DB7DB9"/>
    <w:rsid w:val="00DC0B3A"/>
    <w:rsid w:val="00DC25DF"/>
    <w:rsid w:val="00DC2A3E"/>
    <w:rsid w:val="00DC3711"/>
    <w:rsid w:val="00DC632D"/>
    <w:rsid w:val="00DC6E39"/>
    <w:rsid w:val="00DC7ED6"/>
    <w:rsid w:val="00DD0276"/>
    <w:rsid w:val="00DD03C1"/>
    <w:rsid w:val="00DD05B2"/>
    <w:rsid w:val="00DD11DE"/>
    <w:rsid w:val="00DD1F6F"/>
    <w:rsid w:val="00DD3394"/>
    <w:rsid w:val="00DD36DB"/>
    <w:rsid w:val="00DD3D80"/>
    <w:rsid w:val="00DD4A62"/>
    <w:rsid w:val="00DD4D87"/>
    <w:rsid w:val="00DD5F8F"/>
    <w:rsid w:val="00DD6C7E"/>
    <w:rsid w:val="00DE0AC0"/>
    <w:rsid w:val="00DE2041"/>
    <w:rsid w:val="00DE4567"/>
    <w:rsid w:val="00DE500B"/>
    <w:rsid w:val="00DE535E"/>
    <w:rsid w:val="00DE58DB"/>
    <w:rsid w:val="00DE6058"/>
    <w:rsid w:val="00DE6BCF"/>
    <w:rsid w:val="00DE6C70"/>
    <w:rsid w:val="00DE7A49"/>
    <w:rsid w:val="00DE7DA9"/>
    <w:rsid w:val="00DF03B4"/>
    <w:rsid w:val="00DF1253"/>
    <w:rsid w:val="00DF1A8D"/>
    <w:rsid w:val="00DF2F56"/>
    <w:rsid w:val="00DF36E8"/>
    <w:rsid w:val="00E01205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8F3"/>
    <w:rsid w:val="00E11906"/>
    <w:rsid w:val="00E148E5"/>
    <w:rsid w:val="00E14BA8"/>
    <w:rsid w:val="00E14C23"/>
    <w:rsid w:val="00E14DCB"/>
    <w:rsid w:val="00E16824"/>
    <w:rsid w:val="00E16CDB"/>
    <w:rsid w:val="00E177D5"/>
    <w:rsid w:val="00E177DA"/>
    <w:rsid w:val="00E20327"/>
    <w:rsid w:val="00E20FB4"/>
    <w:rsid w:val="00E210E4"/>
    <w:rsid w:val="00E21105"/>
    <w:rsid w:val="00E214D1"/>
    <w:rsid w:val="00E21DFD"/>
    <w:rsid w:val="00E22CD6"/>
    <w:rsid w:val="00E23757"/>
    <w:rsid w:val="00E2450C"/>
    <w:rsid w:val="00E2505B"/>
    <w:rsid w:val="00E25832"/>
    <w:rsid w:val="00E26763"/>
    <w:rsid w:val="00E27D90"/>
    <w:rsid w:val="00E27DE6"/>
    <w:rsid w:val="00E310D2"/>
    <w:rsid w:val="00E31234"/>
    <w:rsid w:val="00E32808"/>
    <w:rsid w:val="00E32E9E"/>
    <w:rsid w:val="00E341CD"/>
    <w:rsid w:val="00E34C19"/>
    <w:rsid w:val="00E367A6"/>
    <w:rsid w:val="00E36F3F"/>
    <w:rsid w:val="00E3713E"/>
    <w:rsid w:val="00E4164C"/>
    <w:rsid w:val="00E419B8"/>
    <w:rsid w:val="00E4394E"/>
    <w:rsid w:val="00E43C0C"/>
    <w:rsid w:val="00E43C64"/>
    <w:rsid w:val="00E43D4C"/>
    <w:rsid w:val="00E44A42"/>
    <w:rsid w:val="00E450EC"/>
    <w:rsid w:val="00E45B4B"/>
    <w:rsid w:val="00E45FA6"/>
    <w:rsid w:val="00E4619C"/>
    <w:rsid w:val="00E50405"/>
    <w:rsid w:val="00E520AF"/>
    <w:rsid w:val="00E522E9"/>
    <w:rsid w:val="00E52732"/>
    <w:rsid w:val="00E52E86"/>
    <w:rsid w:val="00E53FDF"/>
    <w:rsid w:val="00E547B9"/>
    <w:rsid w:val="00E548E6"/>
    <w:rsid w:val="00E5559D"/>
    <w:rsid w:val="00E55A9C"/>
    <w:rsid w:val="00E56A9C"/>
    <w:rsid w:val="00E57296"/>
    <w:rsid w:val="00E57723"/>
    <w:rsid w:val="00E57E3A"/>
    <w:rsid w:val="00E60454"/>
    <w:rsid w:val="00E6165A"/>
    <w:rsid w:val="00E620E1"/>
    <w:rsid w:val="00E6218F"/>
    <w:rsid w:val="00E62B78"/>
    <w:rsid w:val="00E6783C"/>
    <w:rsid w:val="00E708E1"/>
    <w:rsid w:val="00E70C5B"/>
    <w:rsid w:val="00E72E22"/>
    <w:rsid w:val="00E7318F"/>
    <w:rsid w:val="00E734E2"/>
    <w:rsid w:val="00E744AD"/>
    <w:rsid w:val="00E74BAB"/>
    <w:rsid w:val="00E74EA1"/>
    <w:rsid w:val="00E75917"/>
    <w:rsid w:val="00E75FDF"/>
    <w:rsid w:val="00E77F60"/>
    <w:rsid w:val="00E8016E"/>
    <w:rsid w:val="00E8091D"/>
    <w:rsid w:val="00E80ABE"/>
    <w:rsid w:val="00E80CBB"/>
    <w:rsid w:val="00E81643"/>
    <w:rsid w:val="00E83371"/>
    <w:rsid w:val="00E83D3E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4F65"/>
    <w:rsid w:val="00E951C6"/>
    <w:rsid w:val="00E955AF"/>
    <w:rsid w:val="00E95CB9"/>
    <w:rsid w:val="00E966D8"/>
    <w:rsid w:val="00E96E26"/>
    <w:rsid w:val="00EA1E77"/>
    <w:rsid w:val="00EA25F4"/>
    <w:rsid w:val="00EA29AF"/>
    <w:rsid w:val="00EA49DF"/>
    <w:rsid w:val="00EA6475"/>
    <w:rsid w:val="00EA7F4C"/>
    <w:rsid w:val="00EB0037"/>
    <w:rsid w:val="00EB0F32"/>
    <w:rsid w:val="00EB237B"/>
    <w:rsid w:val="00EB3860"/>
    <w:rsid w:val="00EB4859"/>
    <w:rsid w:val="00EB540D"/>
    <w:rsid w:val="00EB5770"/>
    <w:rsid w:val="00EB643D"/>
    <w:rsid w:val="00EB758A"/>
    <w:rsid w:val="00EB7EB9"/>
    <w:rsid w:val="00EC1754"/>
    <w:rsid w:val="00EC1C6F"/>
    <w:rsid w:val="00EC1ED7"/>
    <w:rsid w:val="00EC2280"/>
    <w:rsid w:val="00EC35AD"/>
    <w:rsid w:val="00EC3E68"/>
    <w:rsid w:val="00EC45FB"/>
    <w:rsid w:val="00EC5B65"/>
    <w:rsid w:val="00EC6D1B"/>
    <w:rsid w:val="00EC6D36"/>
    <w:rsid w:val="00EC7DFD"/>
    <w:rsid w:val="00ED1032"/>
    <w:rsid w:val="00ED1285"/>
    <w:rsid w:val="00ED172B"/>
    <w:rsid w:val="00ED1A30"/>
    <w:rsid w:val="00ED2F1B"/>
    <w:rsid w:val="00ED3C16"/>
    <w:rsid w:val="00ED4FB0"/>
    <w:rsid w:val="00ED5500"/>
    <w:rsid w:val="00ED6401"/>
    <w:rsid w:val="00ED70AB"/>
    <w:rsid w:val="00EE2A32"/>
    <w:rsid w:val="00EE3A11"/>
    <w:rsid w:val="00EE3FD0"/>
    <w:rsid w:val="00EE4AAE"/>
    <w:rsid w:val="00EE4E2B"/>
    <w:rsid w:val="00EE562C"/>
    <w:rsid w:val="00EE646D"/>
    <w:rsid w:val="00EE7C15"/>
    <w:rsid w:val="00EF033E"/>
    <w:rsid w:val="00EF0C4E"/>
    <w:rsid w:val="00EF13CE"/>
    <w:rsid w:val="00EF1B52"/>
    <w:rsid w:val="00EF1DF9"/>
    <w:rsid w:val="00EF2C5E"/>
    <w:rsid w:val="00EF334A"/>
    <w:rsid w:val="00EF36A4"/>
    <w:rsid w:val="00EF3A56"/>
    <w:rsid w:val="00EF4CB5"/>
    <w:rsid w:val="00EF556E"/>
    <w:rsid w:val="00EF60CC"/>
    <w:rsid w:val="00EF77F1"/>
    <w:rsid w:val="00EF78E2"/>
    <w:rsid w:val="00EF7CF4"/>
    <w:rsid w:val="00EF7F38"/>
    <w:rsid w:val="00F00218"/>
    <w:rsid w:val="00F00611"/>
    <w:rsid w:val="00F00957"/>
    <w:rsid w:val="00F00A91"/>
    <w:rsid w:val="00F00D5D"/>
    <w:rsid w:val="00F02797"/>
    <w:rsid w:val="00F03183"/>
    <w:rsid w:val="00F035A6"/>
    <w:rsid w:val="00F03965"/>
    <w:rsid w:val="00F043C4"/>
    <w:rsid w:val="00F04544"/>
    <w:rsid w:val="00F045AF"/>
    <w:rsid w:val="00F04C1F"/>
    <w:rsid w:val="00F04D0C"/>
    <w:rsid w:val="00F0632C"/>
    <w:rsid w:val="00F0766F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6A6A"/>
    <w:rsid w:val="00F173A6"/>
    <w:rsid w:val="00F23E7B"/>
    <w:rsid w:val="00F2479C"/>
    <w:rsid w:val="00F24B9B"/>
    <w:rsid w:val="00F25D2D"/>
    <w:rsid w:val="00F26F4F"/>
    <w:rsid w:val="00F30595"/>
    <w:rsid w:val="00F315A0"/>
    <w:rsid w:val="00F31D04"/>
    <w:rsid w:val="00F31D80"/>
    <w:rsid w:val="00F32B0D"/>
    <w:rsid w:val="00F33181"/>
    <w:rsid w:val="00F33497"/>
    <w:rsid w:val="00F3708F"/>
    <w:rsid w:val="00F37999"/>
    <w:rsid w:val="00F40E76"/>
    <w:rsid w:val="00F422DF"/>
    <w:rsid w:val="00F437B2"/>
    <w:rsid w:val="00F43A18"/>
    <w:rsid w:val="00F451BE"/>
    <w:rsid w:val="00F46088"/>
    <w:rsid w:val="00F468E4"/>
    <w:rsid w:val="00F4720D"/>
    <w:rsid w:val="00F50F75"/>
    <w:rsid w:val="00F5187A"/>
    <w:rsid w:val="00F52330"/>
    <w:rsid w:val="00F52A41"/>
    <w:rsid w:val="00F52C40"/>
    <w:rsid w:val="00F5474E"/>
    <w:rsid w:val="00F55E79"/>
    <w:rsid w:val="00F56763"/>
    <w:rsid w:val="00F56831"/>
    <w:rsid w:val="00F57363"/>
    <w:rsid w:val="00F57599"/>
    <w:rsid w:val="00F5767F"/>
    <w:rsid w:val="00F60406"/>
    <w:rsid w:val="00F60925"/>
    <w:rsid w:val="00F61D18"/>
    <w:rsid w:val="00F63628"/>
    <w:rsid w:val="00F638B5"/>
    <w:rsid w:val="00F64795"/>
    <w:rsid w:val="00F6604B"/>
    <w:rsid w:val="00F66721"/>
    <w:rsid w:val="00F719D7"/>
    <w:rsid w:val="00F7265A"/>
    <w:rsid w:val="00F746B3"/>
    <w:rsid w:val="00F754E9"/>
    <w:rsid w:val="00F76470"/>
    <w:rsid w:val="00F765EE"/>
    <w:rsid w:val="00F76735"/>
    <w:rsid w:val="00F771DD"/>
    <w:rsid w:val="00F779C7"/>
    <w:rsid w:val="00F77A1B"/>
    <w:rsid w:val="00F77FDE"/>
    <w:rsid w:val="00F859E3"/>
    <w:rsid w:val="00F85BFF"/>
    <w:rsid w:val="00F86111"/>
    <w:rsid w:val="00F86B4E"/>
    <w:rsid w:val="00F87E4D"/>
    <w:rsid w:val="00F907D8"/>
    <w:rsid w:val="00F90B19"/>
    <w:rsid w:val="00F914DA"/>
    <w:rsid w:val="00F91F64"/>
    <w:rsid w:val="00F920CF"/>
    <w:rsid w:val="00F92900"/>
    <w:rsid w:val="00F93293"/>
    <w:rsid w:val="00F93C01"/>
    <w:rsid w:val="00F9440E"/>
    <w:rsid w:val="00F9463D"/>
    <w:rsid w:val="00F956F1"/>
    <w:rsid w:val="00FA0EDE"/>
    <w:rsid w:val="00FA218C"/>
    <w:rsid w:val="00FA226F"/>
    <w:rsid w:val="00FA2AE5"/>
    <w:rsid w:val="00FA2E72"/>
    <w:rsid w:val="00FA45C2"/>
    <w:rsid w:val="00FA4CDF"/>
    <w:rsid w:val="00FA5529"/>
    <w:rsid w:val="00FA5614"/>
    <w:rsid w:val="00FA5741"/>
    <w:rsid w:val="00FA58E8"/>
    <w:rsid w:val="00FA6291"/>
    <w:rsid w:val="00FA6344"/>
    <w:rsid w:val="00FA6CBA"/>
    <w:rsid w:val="00FA6F35"/>
    <w:rsid w:val="00FA7ECA"/>
    <w:rsid w:val="00FB1D47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2C63"/>
    <w:rsid w:val="00FC3886"/>
    <w:rsid w:val="00FC5731"/>
    <w:rsid w:val="00FC5B7A"/>
    <w:rsid w:val="00FC5C74"/>
    <w:rsid w:val="00FC7102"/>
    <w:rsid w:val="00FC751F"/>
    <w:rsid w:val="00FC7BE5"/>
    <w:rsid w:val="00FD00D3"/>
    <w:rsid w:val="00FD1676"/>
    <w:rsid w:val="00FD2A85"/>
    <w:rsid w:val="00FD2C3B"/>
    <w:rsid w:val="00FD2EBF"/>
    <w:rsid w:val="00FD33C9"/>
    <w:rsid w:val="00FD4AD1"/>
    <w:rsid w:val="00FD4B74"/>
    <w:rsid w:val="00FD5452"/>
    <w:rsid w:val="00FD5C35"/>
    <w:rsid w:val="00FD7839"/>
    <w:rsid w:val="00FE21C5"/>
    <w:rsid w:val="00FE25B8"/>
    <w:rsid w:val="00FE361A"/>
    <w:rsid w:val="00FE4000"/>
    <w:rsid w:val="00FE4449"/>
    <w:rsid w:val="00FE5694"/>
    <w:rsid w:val="00FE5E87"/>
    <w:rsid w:val="00FE70F7"/>
    <w:rsid w:val="00FE7477"/>
    <w:rsid w:val="00FE7803"/>
    <w:rsid w:val="00FE7FA5"/>
    <w:rsid w:val="00FF0519"/>
    <w:rsid w:val="00FF0878"/>
    <w:rsid w:val="00FF094A"/>
    <w:rsid w:val="00FF1BB3"/>
    <w:rsid w:val="00FF30F4"/>
    <w:rsid w:val="00FF3E61"/>
    <w:rsid w:val="00FF3EE0"/>
    <w:rsid w:val="00FF4B52"/>
    <w:rsid w:val="00FF4E11"/>
    <w:rsid w:val="00FF5F28"/>
    <w:rsid w:val="00FF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3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normalny tekst,Akapit z listą3,Obiekt,BulletC,Akapit z listą31,NOWY,Akapit z listą32,Akapit z listą2,Numerowanie,Akapit z listą BS,sw tekst,Kolorowa lista — akcent 11,List Paragraph,CW_Lista,List Paragraph1,Akapit z listą4,L1"/>
    <w:basedOn w:val="Normalny"/>
    <w:link w:val="AkapitzlistZnak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2 Znak,Numerowanie Znak,Akapit z listą BS Znak,sw tekst Znak,Kolorowa lista — akcent 11 Znak"/>
    <w:link w:val="Akapitzlist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C64"/>
    <w:rPr>
      <w:color w:val="605E5C"/>
      <w:shd w:val="clear" w:color="auto" w:fill="E1DFDD"/>
    </w:rPr>
  </w:style>
  <w:style w:type="paragraph" w:customStyle="1" w:styleId="Default">
    <w:name w:val="Default"/>
    <w:rsid w:val="004B4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O-normal">
    <w:name w:val="LO-normal"/>
    <w:qFormat/>
    <w:rsid w:val="00DB4BA8"/>
    <w:rPr>
      <w:rFonts w:eastAsia="NSimSun" w:cs="Arial"/>
      <w:lang w:eastAsia="zh-CN" w:bidi="hi-IN"/>
    </w:rPr>
  </w:style>
  <w:style w:type="table" w:customStyle="1" w:styleId="TableNormal">
    <w:name w:val="Table Normal"/>
    <w:rsid w:val="00B540C4"/>
    <w:rPr>
      <w:rFonts w:eastAsia="NSimSun" w:cs="Arial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47C61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C13A4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41F27"/>
    <w:rPr>
      <w:color w:val="605E5C"/>
      <w:shd w:val="clear" w:color="auto" w:fill="E1DFDD"/>
    </w:rPr>
  </w:style>
  <w:style w:type="paragraph" w:customStyle="1" w:styleId="Teksttreci">
    <w:name w:val="Tekst treści"/>
    <w:basedOn w:val="Normalny"/>
    <w:rsid w:val="00190C64"/>
    <w:pPr>
      <w:widowControl w:val="0"/>
      <w:suppressAutoHyphens/>
      <w:spacing w:line="360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western">
    <w:name w:val="western"/>
    <w:basedOn w:val="Normalny"/>
    <w:rsid w:val="00A81D37"/>
    <w:pPr>
      <w:suppressAutoHyphens/>
      <w:spacing w:before="280" w:after="142" w:line="288" w:lineRule="auto"/>
    </w:pPr>
    <w:rPr>
      <w:rFonts w:ascii="Calibri" w:eastAsia="Arial Unicode MS" w:hAnsi="Calibri" w:cs="Calibri"/>
      <w:color w:val="00000A"/>
      <w:sz w:val="22"/>
      <w:szCs w:val="22"/>
      <w:lang w:eastAsia="zh-CN"/>
    </w:rPr>
  </w:style>
  <w:style w:type="numbering" w:customStyle="1" w:styleId="WWNum14">
    <w:name w:val="WWNum14"/>
    <w:basedOn w:val="Bezlisty"/>
    <w:rsid w:val="0029518F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B24E8-6602-4A72-BD07-C3D1B2F5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4624</TotalTime>
  <Pages>19</Pages>
  <Words>3696</Words>
  <Characters>27645</Characters>
  <Application>Microsoft Office Word</Application>
  <DocSecurity>0</DocSecurity>
  <Lines>230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31279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user</cp:lastModifiedBy>
  <cp:revision>300</cp:revision>
  <cp:lastPrinted>2025-09-08T13:54:00Z</cp:lastPrinted>
  <dcterms:created xsi:type="dcterms:W3CDTF">2021-01-05T09:32:00Z</dcterms:created>
  <dcterms:modified xsi:type="dcterms:W3CDTF">2025-12-16T20:00:00Z</dcterms:modified>
</cp:coreProperties>
</file>